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3E34D6" w14:textId="77777777" w:rsidR="0038182E" w:rsidRDefault="0038182E" w:rsidP="0038182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72CBEF97" w14:textId="77777777" w:rsidR="00BD0E00" w:rsidRPr="009F03D9" w:rsidRDefault="00BD0E00" w:rsidP="00BD0E00">
      <w:pPr>
        <w:spacing w:after="0" w:line="240" w:lineRule="auto"/>
        <w:jc w:val="right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9F03D9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Приложение 1  </w:t>
      </w:r>
    </w:p>
    <w:p w14:paraId="14B36B38" w14:textId="77777777" w:rsidR="00BD0E00" w:rsidRPr="009F03D9" w:rsidRDefault="00BD0E00" w:rsidP="00BD0E00">
      <w:pPr>
        <w:spacing w:after="0" w:line="240" w:lineRule="auto"/>
        <w:jc w:val="right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9F03D9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к ООП НОО </w:t>
      </w:r>
    </w:p>
    <w:p w14:paraId="42250475" w14:textId="77777777" w:rsidR="00BD0E00" w:rsidRPr="009F03D9" w:rsidRDefault="00BD0E00" w:rsidP="00BD0E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9F03D9">
        <w:rPr>
          <w:rFonts w:ascii="Times New Roman" w:eastAsia="Calibri" w:hAnsi="Times New Roman" w:cs="Times New Roman"/>
          <w:b/>
          <w:bCs/>
          <w:sz w:val="28"/>
          <w:szCs w:val="28"/>
        </w:rPr>
        <w:t>УТВЕРЖДЕНО</w:t>
      </w:r>
    </w:p>
    <w:p w14:paraId="2128D06D" w14:textId="77777777" w:rsidR="00BD0E00" w:rsidRPr="009F03D9" w:rsidRDefault="00BD0E00" w:rsidP="00BD0E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9F03D9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приказом директора </w:t>
      </w:r>
    </w:p>
    <w:p w14:paraId="35D0A9DC" w14:textId="77777777" w:rsidR="00BD0E00" w:rsidRPr="009F03D9" w:rsidRDefault="00BD0E00" w:rsidP="00BD0E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9F03D9">
        <w:rPr>
          <w:rFonts w:ascii="Times New Roman" w:eastAsia="Calibri" w:hAnsi="Times New Roman" w:cs="Times New Roman"/>
          <w:b/>
          <w:bCs/>
          <w:sz w:val="28"/>
          <w:szCs w:val="28"/>
        </w:rPr>
        <w:t>школы от 29.08.2025 г. № 159</w:t>
      </w:r>
    </w:p>
    <w:p w14:paraId="2111229B" w14:textId="77777777" w:rsidR="00BD0E00" w:rsidRDefault="00BD0E00" w:rsidP="00BD0E00">
      <w:pPr>
        <w:spacing w:after="0" w:line="240" w:lineRule="auto"/>
        <w:jc w:val="center"/>
      </w:pPr>
    </w:p>
    <w:p w14:paraId="29696B4D" w14:textId="77777777" w:rsidR="00BD0E00" w:rsidRDefault="00BD0E00" w:rsidP="00BD0E00">
      <w:pPr>
        <w:spacing w:after="0" w:line="240" w:lineRule="auto"/>
        <w:jc w:val="center"/>
      </w:pPr>
    </w:p>
    <w:p w14:paraId="4C463E64" w14:textId="77777777" w:rsidR="00BD0E00" w:rsidRDefault="00BD0E00" w:rsidP="00BD0E00">
      <w:pPr>
        <w:spacing w:after="0" w:line="240" w:lineRule="auto"/>
        <w:jc w:val="center"/>
      </w:pPr>
    </w:p>
    <w:p w14:paraId="3DD45EDD" w14:textId="77777777" w:rsidR="00BD0E00" w:rsidRDefault="00BD0E00" w:rsidP="00BD0E00">
      <w:pPr>
        <w:spacing w:after="0" w:line="240" w:lineRule="auto"/>
        <w:jc w:val="center"/>
      </w:pPr>
    </w:p>
    <w:p w14:paraId="17482AA4" w14:textId="77777777" w:rsidR="00BD0E00" w:rsidRDefault="00BD0E00" w:rsidP="00BD0E00">
      <w:pPr>
        <w:spacing w:after="0" w:line="240" w:lineRule="auto"/>
        <w:jc w:val="center"/>
      </w:pPr>
    </w:p>
    <w:p w14:paraId="46988DB3" w14:textId="77777777" w:rsidR="00BD0E00" w:rsidRDefault="00BD0E00" w:rsidP="00BD0E00">
      <w:pPr>
        <w:spacing w:after="0" w:line="240" w:lineRule="auto"/>
        <w:jc w:val="center"/>
      </w:pPr>
    </w:p>
    <w:p w14:paraId="6580E7BD" w14:textId="77777777" w:rsidR="00BD0E00" w:rsidRDefault="00BD0E00" w:rsidP="00BD0E00">
      <w:pPr>
        <w:spacing w:after="0" w:line="240" w:lineRule="auto"/>
        <w:jc w:val="center"/>
      </w:pPr>
    </w:p>
    <w:p w14:paraId="1D472417" w14:textId="77777777" w:rsidR="00BD0E00" w:rsidRDefault="00BD0E00" w:rsidP="00BD0E00">
      <w:pPr>
        <w:spacing w:after="0" w:line="240" w:lineRule="auto"/>
        <w:jc w:val="center"/>
      </w:pPr>
    </w:p>
    <w:p w14:paraId="4D404572" w14:textId="77777777" w:rsidR="00BD0E00" w:rsidRDefault="00BD0E00" w:rsidP="00BD0E00">
      <w:pPr>
        <w:spacing w:after="0" w:line="240" w:lineRule="auto"/>
        <w:jc w:val="center"/>
      </w:pPr>
    </w:p>
    <w:p w14:paraId="35B4FE02" w14:textId="77777777" w:rsidR="00BD0E00" w:rsidRDefault="00BD0E00" w:rsidP="00BD0E00">
      <w:pPr>
        <w:spacing w:after="0" w:line="240" w:lineRule="auto"/>
        <w:jc w:val="center"/>
      </w:pPr>
    </w:p>
    <w:p w14:paraId="7B815329" w14:textId="77777777" w:rsidR="00BD0E00" w:rsidRDefault="00BD0E00" w:rsidP="00BD0E00">
      <w:pPr>
        <w:spacing w:after="0" w:line="240" w:lineRule="auto"/>
        <w:jc w:val="center"/>
      </w:pPr>
    </w:p>
    <w:p w14:paraId="2B605431" w14:textId="77777777" w:rsidR="00BD0E00" w:rsidRDefault="00BD0E00" w:rsidP="00BD0E00">
      <w:pPr>
        <w:spacing w:after="0" w:line="240" w:lineRule="auto"/>
        <w:jc w:val="center"/>
      </w:pPr>
    </w:p>
    <w:p w14:paraId="298A9EDD" w14:textId="77777777" w:rsidR="00BD0E00" w:rsidRDefault="00BD0E00" w:rsidP="00BD0E00">
      <w:pPr>
        <w:spacing w:after="0" w:line="240" w:lineRule="auto"/>
        <w:jc w:val="center"/>
      </w:pPr>
    </w:p>
    <w:p w14:paraId="45FD4D91" w14:textId="77777777" w:rsidR="00BD0E00" w:rsidRDefault="00BD0E00" w:rsidP="00BD0E00">
      <w:pPr>
        <w:spacing w:after="0" w:line="240" w:lineRule="auto"/>
        <w:jc w:val="center"/>
      </w:pPr>
    </w:p>
    <w:p w14:paraId="21957FE1" w14:textId="77777777" w:rsidR="00BD0E00" w:rsidRDefault="00BD0E00" w:rsidP="00BD0E00">
      <w:pPr>
        <w:spacing w:after="0" w:line="240" w:lineRule="auto"/>
        <w:jc w:val="center"/>
      </w:pPr>
    </w:p>
    <w:p w14:paraId="7F57AA29" w14:textId="77777777" w:rsidR="00BD0E00" w:rsidRDefault="00BD0E00" w:rsidP="00BD0E00">
      <w:pPr>
        <w:spacing w:after="0" w:line="240" w:lineRule="auto"/>
        <w:jc w:val="center"/>
      </w:pPr>
    </w:p>
    <w:p w14:paraId="6127D569" w14:textId="77777777" w:rsidR="00BD0E00" w:rsidRDefault="00BD0E00" w:rsidP="00BD0E00">
      <w:pPr>
        <w:spacing w:after="0" w:line="240" w:lineRule="auto"/>
        <w:jc w:val="center"/>
      </w:pPr>
    </w:p>
    <w:p w14:paraId="50331A59" w14:textId="403BE0C9" w:rsidR="00BD0E00" w:rsidRDefault="00BD0E00" w:rsidP="00BD0E00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90D22">
        <w:rPr>
          <w:rFonts w:ascii="Times New Roman" w:hAnsi="Times New Roman" w:cs="Times New Roman"/>
          <w:b/>
          <w:bCs/>
          <w:sz w:val="28"/>
          <w:szCs w:val="28"/>
        </w:rPr>
        <w:t xml:space="preserve">Рабочая программа </w:t>
      </w:r>
      <w:r w:rsidR="004B6AC6">
        <w:rPr>
          <w:rFonts w:ascii="Times New Roman" w:hAnsi="Times New Roman" w:cs="Times New Roman"/>
          <w:b/>
          <w:bCs/>
          <w:sz w:val="28"/>
          <w:szCs w:val="28"/>
        </w:rPr>
        <w:t xml:space="preserve">учебного </w:t>
      </w:r>
      <w:r>
        <w:rPr>
          <w:rFonts w:ascii="Times New Roman" w:hAnsi="Times New Roman" w:cs="Times New Roman"/>
          <w:b/>
          <w:bCs/>
          <w:sz w:val="28"/>
          <w:szCs w:val="28"/>
        </w:rPr>
        <w:t>курса внеурочной деятельности</w:t>
      </w:r>
    </w:p>
    <w:p w14:paraId="5386B62D" w14:textId="160E0F2F" w:rsidR="00BD0E00" w:rsidRPr="00E90D22" w:rsidRDefault="00BD0E00" w:rsidP="00BD0E00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90D22">
        <w:rPr>
          <w:rFonts w:ascii="Times New Roman" w:hAnsi="Times New Roman" w:cs="Times New Roman"/>
          <w:b/>
          <w:bCs/>
          <w:sz w:val="28"/>
          <w:szCs w:val="28"/>
        </w:rPr>
        <w:t xml:space="preserve"> «</w:t>
      </w:r>
      <w:r>
        <w:rPr>
          <w:rFonts w:ascii="Times New Roman" w:hAnsi="Times New Roman" w:cs="Times New Roman"/>
          <w:b/>
          <w:bCs/>
          <w:sz w:val="28"/>
          <w:szCs w:val="28"/>
        </w:rPr>
        <w:t>Занимательная математика</w:t>
      </w:r>
      <w:r w:rsidRPr="00E90D22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14:paraId="7207C120" w14:textId="77777777" w:rsidR="00BD0E00" w:rsidRPr="00E90D22" w:rsidRDefault="00BD0E00" w:rsidP="00BD0E00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90D22">
        <w:rPr>
          <w:rFonts w:ascii="Times New Roman" w:hAnsi="Times New Roman" w:cs="Times New Roman"/>
          <w:b/>
          <w:bCs/>
          <w:sz w:val="28"/>
          <w:szCs w:val="28"/>
        </w:rPr>
        <w:t>(для обучающихся 1–4  классов)</w:t>
      </w:r>
    </w:p>
    <w:p w14:paraId="430E7458" w14:textId="667DD8DF" w:rsidR="003A260E" w:rsidRDefault="003A260E"/>
    <w:p w14:paraId="04F5C8C5" w14:textId="6423D44D" w:rsidR="0038182E" w:rsidRDefault="0038182E"/>
    <w:p w14:paraId="4D948AA7" w14:textId="56980C19" w:rsidR="0038182E" w:rsidRDefault="0038182E"/>
    <w:p w14:paraId="2214F659" w14:textId="193B70F4" w:rsidR="0038182E" w:rsidRDefault="0038182E"/>
    <w:p w14:paraId="1868F219" w14:textId="0D1C5811" w:rsidR="0038182E" w:rsidRDefault="0038182E"/>
    <w:p w14:paraId="136B3362" w14:textId="129EFAB7" w:rsidR="0038182E" w:rsidRDefault="0038182E"/>
    <w:p w14:paraId="7804F639" w14:textId="7166EE4D" w:rsidR="0038182E" w:rsidRDefault="0038182E"/>
    <w:p w14:paraId="14D0FB15" w14:textId="303D18E4" w:rsidR="0038182E" w:rsidRDefault="0038182E"/>
    <w:p w14:paraId="32F0A883" w14:textId="557D8095" w:rsidR="0038182E" w:rsidRDefault="0038182E"/>
    <w:p w14:paraId="4ABAA98C" w14:textId="76073C65" w:rsidR="0038182E" w:rsidRDefault="0038182E"/>
    <w:p w14:paraId="0EA4D50C" w14:textId="648DE5A1" w:rsidR="0038182E" w:rsidRDefault="0038182E"/>
    <w:p w14:paraId="32AF3B23" w14:textId="077C8BE7" w:rsidR="0038182E" w:rsidRDefault="0038182E"/>
    <w:p w14:paraId="500FDCC2" w14:textId="0B94CF07" w:rsidR="0038182E" w:rsidRDefault="0038182E"/>
    <w:p w14:paraId="66D6FD22" w14:textId="60B9E707" w:rsidR="0038182E" w:rsidRDefault="0038182E"/>
    <w:p w14:paraId="56E0E40A" w14:textId="0C992E13" w:rsidR="0038182E" w:rsidRDefault="0038182E"/>
    <w:p w14:paraId="41E3E84D" w14:textId="77777777" w:rsidR="00BD0E00" w:rsidRDefault="00BD0E00"/>
    <w:p w14:paraId="6B894B98" w14:textId="0D25E502" w:rsidR="0038182E" w:rsidRDefault="0038182E"/>
    <w:p w14:paraId="4E675EA3" w14:textId="77777777" w:rsidR="00BD0E00" w:rsidRDefault="00BD0E00" w:rsidP="00BD0E00">
      <w:pPr>
        <w:spacing w:after="0" w:line="264" w:lineRule="auto"/>
        <w:rPr>
          <w:rFonts w:eastAsia="Calibri" w:cs="Times New Roman"/>
        </w:rPr>
      </w:pPr>
      <w:r>
        <w:rPr>
          <w:rFonts w:ascii="Times New Roman" w:eastAsia="Calibri" w:hAnsi="Times New Roman" w:cs="Times New Roman"/>
          <w:b/>
          <w:color w:val="000000"/>
          <w:sz w:val="28"/>
        </w:rPr>
        <w:lastRenderedPageBreak/>
        <w:t>СОДЕРЖАНИЕ УЧЕБНОГО КУРСА</w:t>
      </w:r>
    </w:p>
    <w:p w14:paraId="6EA65F90" w14:textId="77777777" w:rsidR="00BD0E00" w:rsidRDefault="00BD0E00" w:rsidP="00BD0E00">
      <w:pPr>
        <w:pStyle w:val="Default"/>
        <w:ind w:firstLine="708"/>
        <w:jc w:val="both"/>
        <w:rPr>
          <w:rFonts w:eastAsia="Calibri"/>
        </w:rPr>
      </w:pPr>
    </w:p>
    <w:p w14:paraId="7FAD1B08" w14:textId="77777777" w:rsidR="00BD0E00" w:rsidRDefault="00BD0E00" w:rsidP="00BD0E00">
      <w:pPr>
        <w:pStyle w:val="Default"/>
        <w:ind w:firstLine="708"/>
        <w:jc w:val="both"/>
        <w:rPr>
          <w:b/>
          <w:color w:val="auto"/>
        </w:rPr>
      </w:pPr>
      <w:r>
        <w:t xml:space="preserve">Курс «Занимательная математика» входит во внеурочную деятельность по направлению </w:t>
      </w:r>
      <w:r>
        <w:rPr>
          <w:i/>
          <w:iCs/>
        </w:rPr>
        <w:t xml:space="preserve">обще-интеллектуальное </w:t>
      </w:r>
      <w:r>
        <w:t>развитие личности. Программа предусматривает включение задач и заданий, трудность которых определяется не столько математическим содержанием, сколько новизной и необычностью математической ситуации. Это способствует появлению желания отказаться от образца, проявить самостоятельность, формированию умений работать в условиях поиска, развитию сообразительности, любознательности. В процессе выполнения заданий дети учатся видеть сходства и различия, замечать изменения, выявлять причины и характер этих изменений, на этой основе формулировать выводы. Совместное с учителем движение от вопроса к ответу – это возможность научить ученика рассуждать, сомневаться, задумываться, стараться и самому найти выход – ответ.</w:t>
      </w:r>
    </w:p>
    <w:p w14:paraId="2EF30EB3" w14:textId="77777777" w:rsidR="00BD0E00" w:rsidRDefault="00BD0E00" w:rsidP="00BD0E0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«Занимательная математика» учитывает возрастные особенности младших школьников и поэтому предусматривает </w:t>
      </w:r>
      <w:r>
        <w:rPr>
          <w:rFonts w:ascii="Times New Roman" w:hAnsi="Times New Roman" w:cs="Times New Roman"/>
          <w:i/>
          <w:iCs/>
          <w:sz w:val="24"/>
          <w:szCs w:val="24"/>
        </w:rPr>
        <w:t>организацию подвижной деятельности учащихся</w:t>
      </w:r>
      <w:r>
        <w:rPr>
          <w:rFonts w:ascii="Times New Roman" w:hAnsi="Times New Roman" w:cs="Times New Roman"/>
          <w:sz w:val="24"/>
          <w:szCs w:val="24"/>
        </w:rPr>
        <w:t>, которая не мешает умственной работе.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 этой целью включены подвижные математические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игры. Предусмотрена последовательная смена одним учеником «центров» деятельности в течение одного занятия. Передвижение по классу в ходе выполнения математических заданий на листах бумаги, расположенных на стенах классной комнаты и др. Во время занятий важно поддерживать прямое общение между детьми (возможность подходить друг к другу, переговариваться, обмениваться мыслями). При организации занятий целесообразно использовать принцип игр «Ручеёк», «Пересадки», принцип свободного перемещения по классу, работу в парах постоянного и сменного состава, работу в группах. Некоторые математические игры и задания могут принимать форму состязаний, соревнований между командами.  </w:t>
      </w:r>
    </w:p>
    <w:p w14:paraId="3D87A831" w14:textId="77777777" w:rsidR="00BD0E00" w:rsidRDefault="00BD0E00" w:rsidP="00BD0E0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Предлагаемый курс внеурочной деятельности предназначен для развития математических способностей учащихся, для формирования элементов логической и алгоритмической грамотности, коммуникативных умений младших школьников с применением коллективных форм организации занятий и использованием современных средств обучения. Создание на занятиях ситуаций активного поиска, предоставление возможности сделать собственное «открытие», знакомство с оригинальными путями рассуждений, овладение элементарными навыками исследовательской деятельности позволят обучающимся реализовать свои возможности, приобрести уверенность в своих силах. </w:t>
      </w:r>
    </w:p>
    <w:p w14:paraId="184C3E5D" w14:textId="77777777" w:rsidR="00BD0E00" w:rsidRDefault="00BD0E00" w:rsidP="00BD0E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Курс изучения программы рассчитан на учащихся 1-4 классов. Программа рассчитана: в 1 классе с проведением занятий 1 раз в неделю, с продолжительностью занятия 30-35 минут; во 2-4 классах - 1 раз в неделю, с продолжительностью занятия 45 мин.  Программа рассчитана на 4 года.  </w:t>
      </w:r>
      <w:r>
        <w:rPr>
          <w:rFonts w:ascii="Times New Roman" w:hAnsi="Times New Roman" w:cs="Times New Roman"/>
          <w:sz w:val="24"/>
          <w:szCs w:val="24"/>
        </w:rPr>
        <w:t xml:space="preserve">В 1 классе - 33 часа в год.  Во 2-4 классах - 34 часа в год.  </w:t>
      </w:r>
    </w:p>
    <w:p w14:paraId="4001321A" w14:textId="77777777" w:rsidR="00BD0E00" w:rsidRDefault="00BD0E00" w:rsidP="00BD0E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8EBF1C1" w14:textId="77777777" w:rsidR="00BD0E00" w:rsidRDefault="00BD0E00" w:rsidP="00BD0E00">
      <w:pPr>
        <w:pStyle w:val="Default"/>
        <w:jc w:val="both"/>
        <w:rPr>
          <w:b/>
          <w:bCs/>
          <w:color w:val="auto"/>
        </w:rPr>
      </w:pPr>
    </w:p>
    <w:p w14:paraId="5EA63893" w14:textId="77777777" w:rsidR="00BD0E00" w:rsidRDefault="00BD0E00" w:rsidP="00BD0E00">
      <w:pPr>
        <w:spacing w:after="0" w:line="264" w:lineRule="auto"/>
        <w:rPr>
          <w:rFonts w:eastAsia="Calibri" w:cs="Times New Roman"/>
        </w:rPr>
      </w:pPr>
      <w:r>
        <w:rPr>
          <w:rFonts w:ascii="Times New Roman" w:eastAsia="Calibri" w:hAnsi="Times New Roman" w:cs="Times New Roman"/>
          <w:b/>
          <w:color w:val="000000"/>
          <w:sz w:val="28"/>
        </w:rPr>
        <w:t>ПЛАНИРУЕМЫЕ ОБРАЗОВАТЕЛЬНЫЕ РЕЗУЛЬТАТЫ</w:t>
      </w:r>
    </w:p>
    <w:p w14:paraId="29D559D6" w14:textId="77777777" w:rsidR="00BD0E00" w:rsidRDefault="00BD0E00" w:rsidP="00BD0E00">
      <w:pPr>
        <w:pStyle w:val="Default"/>
        <w:jc w:val="both"/>
        <w:rPr>
          <w:rFonts w:eastAsia="Calibri"/>
          <w:b/>
          <w:bCs/>
          <w:color w:val="auto"/>
        </w:rPr>
      </w:pPr>
    </w:p>
    <w:tbl>
      <w:tblPr>
        <w:tblW w:w="0" w:type="auto"/>
        <w:tblInd w:w="-459" w:type="dxa"/>
        <w:tblLook w:val="04A0" w:firstRow="1" w:lastRow="0" w:firstColumn="1" w:lastColumn="0" w:noHBand="0" w:noVBand="1"/>
      </w:tblPr>
      <w:tblGrid>
        <w:gridCol w:w="1418"/>
        <w:gridCol w:w="8755"/>
      </w:tblGrid>
      <w:tr w:rsidR="00BD0E00" w14:paraId="666932FD" w14:textId="77777777" w:rsidTr="007C62DB"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E438EF" w14:textId="77777777" w:rsidR="00BD0E00" w:rsidRDefault="00BD0E00" w:rsidP="007C62DB">
            <w:pPr>
              <w:ind w:left="3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 результате прохождения программы внеурочной деятельности предполагается достичь следующих результатов:</w:t>
            </w:r>
          </w:p>
        </w:tc>
      </w:tr>
      <w:tr w:rsidR="00BD0E00" w14:paraId="49A6424E" w14:textId="77777777" w:rsidTr="007C62DB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61203" w14:textId="77777777" w:rsidR="00BD0E00" w:rsidRDefault="00BD0E00" w:rsidP="007C62DB">
            <w:pPr>
              <w:ind w:left="33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 уровень</w:t>
            </w:r>
          </w:p>
          <w:p w14:paraId="6B7DF1D3" w14:textId="77777777" w:rsidR="00BD0E00" w:rsidRDefault="00BD0E00" w:rsidP="007C62DB">
            <w:pPr>
              <w:pStyle w:val="Default"/>
              <w:jc w:val="both"/>
              <w:rPr>
                <w:b/>
                <w:bCs/>
                <w:color w:val="auto"/>
              </w:rPr>
            </w:pPr>
          </w:p>
        </w:tc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B32BDA" w14:textId="77777777" w:rsidR="00BD0E00" w:rsidRDefault="00BD0E00" w:rsidP="007C62DB">
            <w:pPr>
              <w:ind w:left="34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Приобретение школьником социальных знаний, понимание социальной реальности в повседневной жизни.</w:t>
            </w:r>
          </w:p>
        </w:tc>
      </w:tr>
      <w:tr w:rsidR="00BD0E00" w14:paraId="666C89B1" w14:textId="77777777" w:rsidTr="007C62DB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4A8AB3" w14:textId="77777777" w:rsidR="00BD0E00" w:rsidRDefault="00BD0E00" w:rsidP="007C62DB">
            <w:pPr>
              <w:pStyle w:val="Default"/>
              <w:jc w:val="both"/>
              <w:rPr>
                <w:b/>
                <w:bCs/>
                <w:i/>
                <w:color w:val="auto"/>
              </w:rPr>
            </w:pPr>
            <w:r>
              <w:rPr>
                <w:b/>
                <w:bCs/>
                <w:i/>
                <w:color w:val="auto"/>
              </w:rPr>
              <w:t>2 уровень</w:t>
            </w:r>
          </w:p>
        </w:tc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B798C4" w14:textId="77777777" w:rsidR="00BD0E00" w:rsidRDefault="00BD0E00" w:rsidP="007C62DB">
            <w:pPr>
              <w:ind w:left="34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Формирование позитивного отношения школьника к базовым ценностям нашего общества и социальной реальности в целом.</w:t>
            </w:r>
          </w:p>
        </w:tc>
      </w:tr>
      <w:tr w:rsidR="00BD0E00" w14:paraId="13F28DD2" w14:textId="77777777" w:rsidTr="007C62DB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B3A1E" w14:textId="77777777" w:rsidR="00BD0E00" w:rsidRDefault="00BD0E00" w:rsidP="007C62DB">
            <w:pPr>
              <w:ind w:left="33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 уровень</w:t>
            </w:r>
          </w:p>
          <w:p w14:paraId="1721838B" w14:textId="77777777" w:rsidR="00BD0E00" w:rsidRDefault="00BD0E00" w:rsidP="007C62DB">
            <w:pPr>
              <w:pStyle w:val="Default"/>
              <w:jc w:val="both"/>
              <w:rPr>
                <w:b/>
                <w:bCs/>
                <w:color w:val="auto"/>
              </w:rPr>
            </w:pPr>
          </w:p>
        </w:tc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C01BAC" w14:textId="77777777" w:rsidR="00BD0E00" w:rsidRDefault="00BD0E00" w:rsidP="007C62DB">
            <w:pPr>
              <w:pStyle w:val="Default"/>
              <w:jc w:val="both"/>
              <w:rPr>
                <w:b/>
                <w:bCs/>
                <w:color w:val="auto"/>
              </w:rPr>
            </w:pPr>
            <w:r>
              <w:rPr>
                <w:bCs/>
              </w:rPr>
              <w:t>Приобретение школьником опыта самостоятельного социального действия.</w:t>
            </w:r>
          </w:p>
        </w:tc>
      </w:tr>
    </w:tbl>
    <w:p w14:paraId="5B378056" w14:textId="77777777" w:rsidR="00BD0E00" w:rsidRDefault="00BD0E00" w:rsidP="00BD0E00">
      <w:pPr>
        <w:pStyle w:val="Default"/>
        <w:jc w:val="both"/>
        <w:rPr>
          <w:rFonts w:eastAsia="Calibri"/>
          <w:b/>
          <w:bCs/>
          <w:color w:val="auto"/>
        </w:rPr>
      </w:pPr>
    </w:p>
    <w:p w14:paraId="7B435548" w14:textId="77777777" w:rsidR="00BD0E00" w:rsidRDefault="00BD0E00" w:rsidP="00BD0E00">
      <w:pPr>
        <w:ind w:left="-142"/>
        <w:rPr>
          <w:rFonts w:ascii="Times New Roman" w:hAnsi="Times New Roman" w:cs="Times New Roman"/>
          <w:b/>
          <w:iCs/>
          <w:sz w:val="24"/>
          <w:szCs w:val="24"/>
        </w:rPr>
      </w:pPr>
    </w:p>
    <w:p w14:paraId="612B9687" w14:textId="77777777" w:rsidR="00BD0E00" w:rsidRDefault="00BD0E00" w:rsidP="00BD0E00">
      <w:pPr>
        <w:ind w:left="-142"/>
        <w:rPr>
          <w:rFonts w:ascii="Times New Roman" w:hAnsi="Times New Roman" w:cs="Times New Roman"/>
          <w:b/>
          <w:iCs/>
          <w:sz w:val="24"/>
          <w:szCs w:val="24"/>
        </w:rPr>
      </w:pPr>
      <w:r>
        <w:rPr>
          <w:rFonts w:ascii="Times New Roman" w:hAnsi="Times New Roman" w:cs="Times New Roman"/>
          <w:b/>
          <w:iCs/>
          <w:sz w:val="24"/>
          <w:szCs w:val="24"/>
        </w:rPr>
        <w:t>ЛИЧНОСТНЫЕ, МЕТАПРЕДМЕТНЫЕ И ПРЕДМЕТНЫЕ РЕЗУЛЬТАТЫ ИЗУЧЕНИЯ КУРСА «ЗАНИМАТЕЛЬНАЯ МАТЕМАТИКА».</w:t>
      </w:r>
    </w:p>
    <w:p w14:paraId="603A9E1F" w14:textId="77777777" w:rsidR="00BD0E00" w:rsidRDefault="00BD0E00" w:rsidP="00BD0E00">
      <w:pPr>
        <w:ind w:left="-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Cs/>
          <w:sz w:val="24"/>
          <w:szCs w:val="24"/>
        </w:rPr>
        <w:t xml:space="preserve">   Личностными результатами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изучения данного факультативного курса являются:</w:t>
      </w:r>
    </w:p>
    <w:p w14:paraId="43D0E660" w14:textId="77777777" w:rsidR="00BD0E00" w:rsidRDefault="00BD0E0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развитие любознательности, сообразительности при выполнении разнообразных заданий проблемного и эвристического характера;</w:t>
      </w:r>
    </w:p>
    <w:p w14:paraId="4022C5EB" w14:textId="77777777" w:rsidR="00BD0E00" w:rsidRDefault="00BD0E0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развитие внимательности, настойчивости, целеустремленности, умения преодолевать трудности – качеств весьма важных в практической деятельности любого человека; </w:t>
      </w:r>
    </w:p>
    <w:p w14:paraId="110FA86F" w14:textId="77777777" w:rsidR="00BD0E00" w:rsidRDefault="00BD0E0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воспитание чувства справедливости, ответственности; </w:t>
      </w:r>
    </w:p>
    <w:p w14:paraId="20BD588F" w14:textId="77777777" w:rsidR="00BD0E00" w:rsidRDefault="00BD0E0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развитие самостоятельности суждений, независимости и нестандартности мышления.</w:t>
      </w:r>
    </w:p>
    <w:p w14:paraId="1AFB1C33" w14:textId="77777777" w:rsidR="00BD0E00" w:rsidRDefault="00BD0E00" w:rsidP="00BD0E00">
      <w:pPr>
        <w:autoSpaceDE w:val="0"/>
        <w:autoSpaceDN w:val="0"/>
        <w:adjustRightInd w:val="0"/>
        <w:spacing w:after="0" w:line="240" w:lineRule="auto"/>
        <w:ind w:left="-7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Метапредметные результаты</w:t>
      </w:r>
    </w:p>
    <w:p w14:paraId="2E75977C" w14:textId="77777777" w:rsidR="00BD0E00" w:rsidRDefault="00BD0E00">
      <w:pPr>
        <w:pStyle w:val="Default"/>
        <w:numPr>
          <w:ilvl w:val="0"/>
          <w:numId w:val="2"/>
        </w:numPr>
        <w:tabs>
          <w:tab w:val="left" w:pos="284"/>
        </w:tabs>
        <w:ind w:left="284" w:hanging="426"/>
        <w:jc w:val="both"/>
        <w:rPr>
          <w:color w:val="auto"/>
        </w:rPr>
      </w:pPr>
      <w:r>
        <w:rPr>
          <w:i/>
          <w:iCs/>
          <w:color w:val="auto"/>
        </w:rPr>
        <w:t xml:space="preserve">Сравнивать </w:t>
      </w:r>
      <w:r>
        <w:rPr>
          <w:color w:val="auto"/>
        </w:rPr>
        <w:t xml:space="preserve">разные приемы действий, выбирать удобные способы для выполнения конкретного задания. </w:t>
      </w:r>
    </w:p>
    <w:p w14:paraId="70414A68" w14:textId="77777777" w:rsidR="00BD0E00" w:rsidRDefault="00BD0E00">
      <w:pPr>
        <w:pStyle w:val="Default"/>
        <w:numPr>
          <w:ilvl w:val="0"/>
          <w:numId w:val="2"/>
        </w:numPr>
        <w:tabs>
          <w:tab w:val="left" w:pos="284"/>
        </w:tabs>
        <w:ind w:left="284" w:hanging="426"/>
        <w:jc w:val="both"/>
        <w:rPr>
          <w:color w:val="auto"/>
        </w:rPr>
      </w:pPr>
      <w:r>
        <w:rPr>
          <w:i/>
          <w:iCs/>
          <w:color w:val="auto"/>
        </w:rPr>
        <w:t xml:space="preserve">Моделировать </w:t>
      </w:r>
      <w:r>
        <w:rPr>
          <w:color w:val="auto"/>
        </w:rPr>
        <w:t xml:space="preserve">в процессе совместного обсуждения алгоритм решения числового кроссворда; </w:t>
      </w:r>
      <w:r>
        <w:rPr>
          <w:i/>
          <w:iCs/>
          <w:color w:val="auto"/>
        </w:rPr>
        <w:t xml:space="preserve">использовать </w:t>
      </w:r>
      <w:r>
        <w:rPr>
          <w:color w:val="auto"/>
        </w:rPr>
        <w:t>его в ходе самостоятельной работы.</w:t>
      </w:r>
    </w:p>
    <w:p w14:paraId="13D07A3C" w14:textId="77777777" w:rsidR="00BD0E00" w:rsidRDefault="00BD0E00">
      <w:pPr>
        <w:pStyle w:val="Default"/>
        <w:numPr>
          <w:ilvl w:val="0"/>
          <w:numId w:val="2"/>
        </w:numPr>
        <w:tabs>
          <w:tab w:val="left" w:pos="284"/>
        </w:tabs>
        <w:ind w:left="284" w:hanging="426"/>
        <w:jc w:val="both"/>
        <w:rPr>
          <w:color w:val="auto"/>
        </w:rPr>
      </w:pPr>
      <w:r>
        <w:rPr>
          <w:i/>
          <w:iCs/>
          <w:color w:val="auto"/>
        </w:rPr>
        <w:t xml:space="preserve">Применять </w:t>
      </w:r>
      <w:r>
        <w:rPr>
          <w:color w:val="auto"/>
        </w:rPr>
        <w:t xml:space="preserve">изученные способы учебной работы и приёмы вычислений для работы с числовыми головоломками.  </w:t>
      </w:r>
    </w:p>
    <w:p w14:paraId="3FEE0C6A" w14:textId="77777777" w:rsidR="00BD0E00" w:rsidRDefault="00BD0E00">
      <w:pPr>
        <w:pStyle w:val="Default"/>
        <w:numPr>
          <w:ilvl w:val="0"/>
          <w:numId w:val="2"/>
        </w:numPr>
        <w:tabs>
          <w:tab w:val="left" w:pos="284"/>
        </w:tabs>
        <w:ind w:left="284" w:hanging="426"/>
        <w:jc w:val="both"/>
        <w:rPr>
          <w:color w:val="auto"/>
        </w:rPr>
      </w:pPr>
      <w:r>
        <w:rPr>
          <w:i/>
          <w:iCs/>
          <w:color w:val="auto"/>
        </w:rPr>
        <w:t xml:space="preserve">Анализировать </w:t>
      </w:r>
      <w:r>
        <w:rPr>
          <w:color w:val="auto"/>
        </w:rPr>
        <w:t xml:space="preserve">правила игры. </w:t>
      </w:r>
    </w:p>
    <w:p w14:paraId="2A5F1653" w14:textId="77777777" w:rsidR="00BD0E00" w:rsidRDefault="00BD0E00">
      <w:pPr>
        <w:pStyle w:val="Default"/>
        <w:numPr>
          <w:ilvl w:val="0"/>
          <w:numId w:val="2"/>
        </w:numPr>
        <w:tabs>
          <w:tab w:val="left" w:pos="284"/>
        </w:tabs>
        <w:ind w:left="284" w:hanging="426"/>
        <w:jc w:val="both"/>
        <w:rPr>
          <w:color w:val="auto"/>
        </w:rPr>
      </w:pPr>
      <w:r>
        <w:rPr>
          <w:i/>
          <w:iCs/>
          <w:color w:val="auto"/>
        </w:rPr>
        <w:t xml:space="preserve">Действовать </w:t>
      </w:r>
      <w:r>
        <w:rPr>
          <w:color w:val="auto"/>
        </w:rPr>
        <w:t xml:space="preserve">в соответствии с заданными правилами. </w:t>
      </w:r>
    </w:p>
    <w:p w14:paraId="1CE84380" w14:textId="77777777" w:rsidR="00BD0E00" w:rsidRDefault="00BD0E00">
      <w:pPr>
        <w:pStyle w:val="Default"/>
        <w:numPr>
          <w:ilvl w:val="0"/>
          <w:numId w:val="2"/>
        </w:numPr>
        <w:tabs>
          <w:tab w:val="left" w:pos="284"/>
        </w:tabs>
        <w:ind w:left="284" w:hanging="426"/>
        <w:jc w:val="both"/>
        <w:rPr>
          <w:color w:val="auto"/>
        </w:rPr>
      </w:pPr>
      <w:r>
        <w:rPr>
          <w:i/>
          <w:iCs/>
          <w:color w:val="auto"/>
        </w:rPr>
        <w:t xml:space="preserve">Включаться </w:t>
      </w:r>
      <w:r>
        <w:rPr>
          <w:color w:val="auto"/>
        </w:rPr>
        <w:t xml:space="preserve">в групповую работу. </w:t>
      </w:r>
    </w:p>
    <w:p w14:paraId="157234B5" w14:textId="77777777" w:rsidR="00BD0E00" w:rsidRDefault="00BD0E00">
      <w:pPr>
        <w:pStyle w:val="Default"/>
        <w:numPr>
          <w:ilvl w:val="0"/>
          <w:numId w:val="2"/>
        </w:numPr>
        <w:tabs>
          <w:tab w:val="left" w:pos="284"/>
        </w:tabs>
        <w:ind w:left="284" w:hanging="426"/>
        <w:jc w:val="both"/>
        <w:rPr>
          <w:color w:val="auto"/>
        </w:rPr>
      </w:pPr>
      <w:r>
        <w:rPr>
          <w:i/>
          <w:iCs/>
          <w:color w:val="auto"/>
        </w:rPr>
        <w:t xml:space="preserve">Участвовать </w:t>
      </w:r>
      <w:r>
        <w:rPr>
          <w:color w:val="auto"/>
        </w:rPr>
        <w:t xml:space="preserve">в обсуждении проблемных вопросов, высказывать собственное мнение и аргументировать его. </w:t>
      </w:r>
    </w:p>
    <w:p w14:paraId="595CC7DD" w14:textId="77777777" w:rsidR="00BD0E00" w:rsidRDefault="00BD0E00">
      <w:pPr>
        <w:pStyle w:val="Default"/>
        <w:numPr>
          <w:ilvl w:val="0"/>
          <w:numId w:val="2"/>
        </w:numPr>
        <w:tabs>
          <w:tab w:val="left" w:pos="284"/>
        </w:tabs>
        <w:ind w:left="284" w:hanging="426"/>
        <w:jc w:val="both"/>
        <w:rPr>
          <w:color w:val="auto"/>
        </w:rPr>
      </w:pPr>
      <w:r>
        <w:rPr>
          <w:i/>
          <w:iCs/>
          <w:color w:val="auto"/>
        </w:rPr>
        <w:t xml:space="preserve">Выполнять </w:t>
      </w:r>
      <w:r>
        <w:rPr>
          <w:color w:val="auto"/>
        </w:rPr>
        <w:t xml:space="preserve">пробное учебное действие, </w:t>
      </w:r>
      <w:r>
        <w:rPr>
          <w:i/>
          <w:iCs/>
          <w:color w:val="auto"/>
        </w:rPr>
        <w:t xml:space="preserve">фиксировать </w:t>
      </w:r>
      <w:r>
        <w:rPr>
          <w:color w:val="auto"/>
        </w:rPr>
        <w:t xml:space="preserve">индивидуальное затруднение в пробном действии. </w:t>
      </w:r>
    </w:p>
    <w:p w14:paraId="576C4765" w14:textId="77777777" w:rsidR="00BD0E00" w:rsidRDefault="00BD0E00">
      <w:pPr>
        <w:pStyle w:val="Default"/>
        <w:numPr>
          <w:ilvl w:val="0"/>
          <w:numId w:val="2"/>
        </w:numPr>
        <w:tabs>
          <w:tab w:val="left" w:pos="284"/>
        </w:tabs>
        <w:ind w:left="284" w:hanging="426"/>
        <w:jc w:val="both"/>
        <w:rPr>
          <w:color w:val="auto"/>
        </w:rPr>
      </w:pPr>
      <w:r>
        <w:rPr>
          <w:i/>
          <w:iCs/>
          <w:color w:val="auto"/>
        </w:rPr>
        <w:t xml:space="preserve">Аргументировать </w:t>
      </w:r>
      <w:r>
        <w:rPr>
          <w:color w:val="auto"/>
        </w:rPr>
        <w:t xml:space="preserve">свою позицию в коммуникации, </w:t>
      </w:r>
      <w:r>
        <w:rPr>
          <w:i/>
          <w:iCs/>
          <w:color w:val="auto"/>
        </w:rPr>
        <w:t xml:space="preserve">учитывать </w:t>
      </w:r>
      <w:r>
        <w:rPr>
          <w:color w:val="auto"/>
        </w:rPr>
        <w:t xml:space="preserve">разные мнения, </w:t>
      </w:r>
      <w:r>
        <w:rPr>
          <w:i/>
          <w:iCs/>
          <w:color w:val="auto"/>
        </w:rPr>
        <w:t xml:space="preserve">использовать </w:t>
      </w:r>
      <w:r>
        <w:rPr>
          <w:color w:val="auto"/>
        </w:rPr>
        <w:t xml:space="preserve">критерии для обоснования своего суждения. </w:t>
      </w:r>
    </w:p>
    <w:p w14:paraId="6FFBCCEC" w14:textId="77777777" w:rsidR="00BD0E00" w:rsidRDefault="00BD0E00">
      <w:pPr>
        <w:pStyle w:val="Default"/>
        <w:numPr>
          <w:ilvl w:val="0"/>
          <w:numId w:val="2"/>
        </w:numPr>
        <w:tabs>
          <w:tab w:val="left" w:pos="284"/>
        </w:tabs>
        <w:ind w:left="284" w:hanging="426"/>
        <w:jc w:val="both"/>
        <w:rPr>
          <w:color w:val="auto"/>
        </w:rPr>
      </w:pPr>
      <w:r>
        <w:rPr>
          <w:i/>
          <w:iCs/>
          <w:color w:val="auto"/>
        </w:rPr>
        <w:t xml:space="preserve">Сопоставлять </w:t>
      </w:r>
      <w:r>
        <w:rPr>
          <w:color w:val="auto"/>
        </w:rPr>
        <w:t xml:space="preserve">полученный результат с заданным условием. </w:t>
      </w:r>
    </w:p>
    <w:p w14:paraId="29F174C5" w14:textId="77777777" w:rsidR="00BD0E00" w:rsidRDefault="00BD0E00">
      <w:pPr>
        <w:pStyle w:val="Default"/>
        <w:numPr>
          <w:ilvl w:val="0"/>
          <w:numId w:val="2"/>
        </w:numPr>
        <w:tabs>
          <w:tab w:val="left" w:pos="284"/>
        </w:tabs>
        <w:ind w:left="284" w:hanging="426"/>
        <w:jc w:val="both"/>
        <w:rPr>
          <w:color w:val="auto"/>
        </w:rPr>
      </w:pPr>
      <w:r>
        <w:rPr>
          <w:i/>
          <w:iCs/>
          <w:color w:val="auto"/>
        </w:rPr>
        <w:t xml:space="preserve">Контролировать </w:t>
      </w:r>
      <w:r>
        <w:rPr>
          <w:color w:val="auto"/>
        </w:rPr>
        <w:t xml:space="preserve">свою деятельность: обнаруживать и исправлять ошибки. </w:t>
      </w:r>
    </w:p>
    <w:p w14:paraId="2F1966EF" w14:textId="77777777" w:rsidR="00BD0E00" w:rsidRDefault="00BD0E00">
      <w:pPr>
        <w:pStyle w:val="Default"/>
        <w:numPr>
          <w:ilvl w:val="0"/>
          <w:numId w:val="2"/>
        </w:numPr>
        <w:tabs>
          <w:tab w:val="left" w:pos="284"/>
        </w:tabs>
        <w:ind w:left="284" w:hanging="426"/>
        <w:jc w:val="both"/>
        <w:rPr>
          <w:color w:val="auto"/>
        </w:rPr>
      </w:pPr>
      <w:r>
        <w:rPr>
          <w:i/>
          <w:iCs/>
          <w:color w:val="auto"/>
        </w:rPr>
        <w:t xml:space="preserve">Анализировать </w:t>
      </w:r>
      <w:r>
        <w:rPr>
          <w:color w:val="auto"/>
        </w:rPr>
        <w:t xml:space="preserve">текст задачи: ориентироваться в тексте, выделять условие и вопрос, данные и искомые числа (величины). </w:t>
      </w:r>
    </w:p>
    <w:p w14:paraId="7C8EAF98" w14:textId="77777777" w:rsidR="00BD0E00" w:rsidRDefault="00BD0E00">
      <w:pPr>
        <w:pStyle w:val="Default"/>
        <w:numPr>
          <w:ilvl w:val="0"/>
          <w:numId w:val="2"/>
        </w:numPr>
        <w:tabs>
          <w:tab w:val="left" w:pos="284"/>
        </w:tabs>
        <w:ind w:left="284" w:hanging="426"/>
        <w:jc w:val="both"/>
        <w:rPr>
          <w:color w:val="auto"/>
        </w:rPr>
      </w:pPr>
      <w:r>
        <w:rPr>
          <w:i/>
          <w:iCs/>
          <w:color w:val="auto"/>
        </w:rPr>
        <w:t xml:space="preserve">Искать и выбирать </w:t>
      </w:r>
      <w:r>
        <w:rPr>
          <w:color w:val="auto"/>
        </w:rPr>
        <w:t xml:space="preserve">необходимую информацию, содержащуюся в тексте задачи, на рисунке или в таблице, для ответа на заданные вопросы. </w:t>
      </w:r>
    </w:p>
    <w:p w14:paraId="08F35315" w14:textId="77777777" w:rsidR="00BD0E00" w:rsidRDefault="00BD0E00">
      <w:pPr>
        <w:pStyle w:val="Default"/>
        <w:numPr>
          <w:ilvl w:val="0"/>
          <w:numId w:val="2"/>
        </w:numPr>
        <w:tabs>
          <w:tab w:val="left" w:pos="284"/>
        </w:tabs>
        <w:ind w:left="284" w:hanging="426"/>
        <w:jc w:val="both"/>
        <w:rPr>
          <w:color w:val="auto"/>
        </w:rPr>
      </w:pPr>
      <w:r>
        <w:rPr>
          <w:i/>
          <w:iCs/>
          <w:color w:val="auto"/>
        </w:rPr>
        <w:t xml:space="preserve">Моделировать </w:t>
      </w:r>
      <w:r>
        <w:rPr>
          <w:color w:val="auto"/>
        </w:rPr>
        <w:t xml:space="preserve">ситуацию, описанную в тексте задачи. </w:t>
      </w:r>
    </w:p>
    <w:p w14:paraId="79C6FFA7" w14:textId="77777777" w:rsidR="00BD0E00" w:rsidRDefault="00BD0E00">
      <w:pPr>
        <w:pStyle w:val="Default"/>
        <w:numPr>
          <w:ilvl w:val="0"/>
          <w:numId w:val="2"/>
        </w:numPr>
        <w:tabs>
          <w:tab w:val="left" w:pos="284"/>
        </w:tabs>
        <w:ind w:left="284" w:hanging="426"/>
        <w:jc w:val="both"/>
        <w:rPr>
          <w:color w:val="auto"/>
        </w:rPr>
      </w:pPr>
      <w:r>
        <w:rPr>
          <w:i/>
          <w:iCs/>
          <w:color w:val="auto"/>
        </w:rPr>
        <w:t xml:space="preserve">Использовать </w:t>
      </w:r>
      <w:r>
        <w:rPr>
          <w:color w:val="auto"/>
        </w:rPr>
        <w:t xml:space="preserve">соответствующие знаково-символические средства для моделирования ситуации. </w:t>
      </w:r>
    </w:p>
    <w:p w14:paraId="624A9E41" w14:textId="77777777" w:rsidR="00BD0E00" w:rsidRDefault="00BD0E00">
      <w:pPr>
        <w:pStyle w:val="Default"/>
        <w:numPr>
          <w:ilvl w:val="0"/>
          <w:numId w:val="2"/>
        </w:numPr>
        <w:tabs>
          <w:tab w:val="left" w:pos="284"/>
        </w:tabs>
        <w:ind w:left="284" w:hanging="426"/>
        <w:jc w:val="both"/>
        <w:rPr>
          <w:color w:val="auto"/>
        </w:rPr>
      </w:pPr>
      <w:r>
        <w:rPr>
          <w:i/>
          <w:iCs/>
          <w:color w:val="auto"/>
        </w:rPr>
        <w:t>Конструироват</w:t>
      </w:r>
      <w:r>
        <w:rPr>
          <w:color w:val="auto"/>
        </w:rPr>
        <w:t xml:space="preserve">ь последовательность «шагов» (алгоритм) решения задачи. </w:t>
      </w:r>
    </w:p>
    <w:p w14:paraId="63A615BA" w14:textId="77777777" w:rsidR="00BD0E00" w:rsidRDefault="00BD0E00">
      <w:pPr>
        <w:pStyle w:val="Default"/>
        <w:numPr>
          <w:ilvl w:val="0"/>
          <w:numId w:val="2"/>
        </w:numPr>
        <w:tabs>
          <w:tab w:val="left" w:pos="284"/>
        </w:tabs>
        <w:ind w:left="284" w:hanging="426"/>
        <w:jc w:val="both"/>
        <w:rPr>
          <w:color w:val="auto"/>
        </w:rPr>
      </w:pPr>
      <w:r>
        <w:rPr>
          <w:i/>
          <w:iCs/>
          <w:color w:val="auto"/>
        </w:rPr>
        <w:t xml:space="preserve">Объяснять (обосновывать) </w:t>
      </w:r>
      <w:r>
        <w:rPr>
          <w:color w:val="auto"/>
        </w:rPr>
        <w:t xml:space="preserve">выполняемые и выполненные действия. </w:t>
      </w:r>
    </w:p>
    <w:p w14:paraId="759C72E8" w14:textId="77777777" w:rsidR="00BD0E00" w:rsidRDefault="00BD0E00">
      <w:pPr>
        <w:pStyle w:val="Default"/>
        <w:numPr>
          <w:ilvl w:val="0"/>
          <w:numId w:val="2"/>
        </w:numPr>
        <w:tabs>
          <w:tab w:val="left" w:pos="284"/>
        </w:tabs>
        <w:ind w:left="284" w:hanging="426"/>
        <w:jc w:val="both"/>
        <w:rPr>
          <w:color w:val="auto"/>
        </w:rPr>
      </w:pPr>
      <w:r>
        <w:rPr>
          <w:i/>
          <w:iCs/>
          <w:color w:val="auto"/>
        </w:rPr>
        <w:t xml:space="preserve">Воспроизводить </w:t>
      </w:r>
      <w:r>
        <w:rPr>
          <w:color w:val="auto"/>
        </w:rPr>
        <w:t xml:space="preserve">способ решения задачи. </w:t>
      </w:r>
    </w:p>
    <w:p w14:paraId="0DF13588" w14:textId="77777777" w:rsidR="00BD0E00" w:rsidRDefault="00BD0E00">
      <w:pPr>
        <w:pStyle w:val="Default"/>
        <w:numPr>
          <w:ilvl w:val="0"/>
          <w:numId w:val="2"/>
        </w:numPr>
        <w:tabs>
          <w:tab w:val="left" w:pos="284"/>
        </w:tabs>
        <w:ind w:left="284" w:hanging="426"/>
        <w:jc w:val="both"/>
        <w:rPr>
          <w:color w:val="auto"/>
        </w:rPr>
      </w:pPr>
      <w:r>
        <w:rPr>
          <w:i/>
          <w:iCs/>
          <w:color w:val="auto"/>
        </w:rPr>
        <w:t xml:space="preserve">Сопоставлять </w:t>
      </w:r>
      <w:r>
        <w:rPr>
          <w:color w:val="auto"/>
        </w:rPr>
        <w:t xml:space="preserve">полученный результат с заданным условием. </w:t>
      </w:r>
    </w:p>
    <w:p w14:paraId="799F50A2" w14:textId="77777777" w:rsidR="00BD0E00" w:rsidRDefault="00BD0E00">
      <w:pPr>
        <w:pStyle w:val="Default"/>
        <w:numPr>
          <w:ilvl w:val="0"/>
          <w:numId w:val="2"/>
        </w:numPr>
        <w:tabs>
          <w:tab w:val="left" w:pos="284"/>
        </w:tabs>
        <w:ind w:left="284" w:hanging="426"/>
        <w:jc w:val="both"/>
        <w:rPr>
          <w:color w:val="auto"/>
        </w:rPr>
      </w:pPr>
      <w:r>
        <w:rPr>
          <w:i/>
          <w:iCs/>
          <w:color w:val="auto"/>
        </w:rPr>
        <w:t xml:space="preserve">Анализировать </w:t>
      </w:r>
      <w:r>
        <w:rPr>
          <w:color w:val="auto"/>
        </w:rPr>
        <w:t xml:space="preserve">предложенные варианты решения задачи, выбирать из них верные. </w:t>
      </w:r>
    </w:p>
    <w:p w14:paraId="6FE559D3" w14:textId="77777777" w:rsidR="00BD0E00" w:rsidRDefault="00BD0E00">
      <w:pPr>
        <w:pStyle w:val="Default"/>
        <w:numPr>
          <w:ilvl w:val="0"/>
          <w:numId w:val="2"/>
        </w:numPr>
        <w:tabs>
          <w:tab w:val="left" w:pos="284"/>
        </w:tabs>
        <w:ind w:left="284" w:hanging="426"/>
        <w:jc w:val="both"/>
        <w:rPr>
          <w:color w:val="auto"/>
        </w:rPr>
      </w:pPr>
      <w:r>
        <w:rPr>
          <w:i/>
          <w:iCs/>
          <w:color w:val="auto"/>
        </w:rPr>
        <w:t xml:space="preserve">Выбрать </w:t>
      </w:r>
      <w:r>
        <w:rPr>
          <w:color w:val="auto"/>
        </w:rPr>
        <w:t xml:space="preserve">наиболее эффективный способ решения задачи. </w:t>
      </w:r>
    </w:p>
    <w:p w14:paraId="4CB3E0F9" w14:textId="77777777" w:rsidR="00BD0E00" w:rsidRDefault="00BD0E00">
      <w:pPr>
        <w:pStyle w:val="Default"/>
        <w:numPr>
          <w:ilvl w:val="0"/>
          <w:numId w:val="2"/>
        </w:numPr>
        <w:tabs>
          <w:tab w:val="left" w:pos="284"/>
        </w:tabs>
        <w:ind w:left="284" w:hanging="426"/>
        <w:jc w:val="both"/>
        <w:rPr>
          <w:color w:val="auto"/>
        </w:rPr>
      </w:pPr>
      <w:r>
        <w:rPr>
          <w:i/>
          <w:iCs/>
          <w:color w:val="auto"/>
        </w:rPr>
        <w:t xml:space="preserve">Оценивать </w:t>
      </w:r>
      <w:r>
        <w:rPr>
          <w:color w:val="auto"/>
        </w:rPr>
        <w:t xml:space="preserve">предъявленное готовое решение задачи (верно, неверно). </w:t>
      </w:r>
    </w:p>
    <w:p w14:paraId="2BCA8AE6" w14:textId="77777777" w:rsidR="00BD0E00" w:rsidRDefault="00BD0E00">
      <w:pPr>
        <w:pStyle w:val="Default"/>
        <w:numPr>
          <w:ilvl w:val="0"/>
          <w:numId w:val="2"/>
        </w:numPr>
        <w:tabs>
          <w:tab w:val="left" w:pos="284"/>
        </w:tabs>
        <w:ind w:left="284" w:hanging="426"/>
        <w:jc w:val="both"/>
        <w:rPr>
          <w:color w:val="auto"/>
        </w:rPr>
      </w:pPr>
      <w:r>
        <w:rPr>
          <w:i/>
          <w:iCs/>
          <w:color w:val="auto"/>
        </w:rPr>
        <w:t xml:space="preserve">Участвовать </w:t>
      </w:r>
      <w:r>
        <w:rPr>
          <w:color w:val="auto"/>
        </w:rPr>
        <w:t xml:space="preserve">в учебном диалоге, оценивать процесс поиска и результат решения задачи. </w:t>
      </w:r>
    </w:p>
    <w:p w14:paraId="143F5640" w14:textId="77777777" w:rsidR="00BD0E00" w:rsidRDefault="00BD0E00">
      <w:pPr>
        <w:pStyle w:val="Default"/>
        <w:numPr>
          <w:ilvl w:val="0"/>
          <w:numId w:val="2"/>
        </w:numPr>
        <w:tabs>
          <w:tab w:val="left" w:pos="284"/>
        </w:tabs>
        <w:ind w:left="284" w:hanging="426"/>
        <w:jc w:val="both"/>
        <w:rPr>
          <w:color w:val="auto"/>
        </w:rPr>
      </w:pPr>
      <w:r>
        <w:rPr>
          <w:i/>
          <w:iCs/>
          <w:color w:val="auto"/>
        </w:rPr>
        <w:t xml:space="preserve">Конструировать </w:t>
      </w:r>
      <w:r>
        <w:rPr>
          <w:color w:val="auto"/>
        </w:rPr>
        <w:t xml:space="preserve">несложные задачи. </w:t>
      </w:r>
    </w:p>
    <w:p w14:paraId="5CDC8DAB" w14:textId="77777777" w:rsidR="00BD0E00" w:rsidRDefault="00BD0E00">
      <w:pPr>
        <w:pStyle w:val="Default"/>
        <w:numPr>
          <w:ilvl w:val="0"/>
          <w:numId w:val="2"/>
        </w:numPr>
        <w:tabs>
          <w:tab w:val="left" w:pos="284"/>
        </w:tabs>
        <w:ind w:left="284" w:hanging="426"/>
        <w:jc w:val="both"/>
        <w:rPr>
          <w:color w:val="auto"/>
        </w:rPr>
      </w:pPr>
      <w:r>
        <w:rPr>
          <w:i/>
          <w:iCs/>
          <w:color w:val="auto"/>
        </w:rPr>
        <w:t xml:space="preserve">Ориентироваться </w:t>
      </w:r>
      <w:r>
        <w:rPr>
          <w:color w:val="auto"/>
        </w:rPr>
        <w:t xml:space="preserve">в понятиях «влево», «вправо», «вверх», «вниз». </w:t>
      </w:r>
    </w:p>
    <w:p w14:paraId="1433D0B6" w14:textId="77777777" w:rsidR="00BD0E00" w:rsidRDefault="00BD0E00">
      <w:pPr>
        <w:pStyle w:val="Default"/>
        <w:numPr>
          <w:ilvl w:val="0"/>
          <w:numId w:val="2"/>
        </w:numPr>
        <w:tabs>
          <w:tab w:val="left" w:pos="284"/>
        </w:tabs>
        <w:ind w:left="284" w:hanging="426"/>
        <w:jc w:val="both"/>
        <w:rPr>
          <w:color w:val="auto"/>
        </w:rPr>
      </w:pPr>
      <w:r>
        <w:rPr>
          <w:i/>
          <w:iCs/>
          <w:color w:val="auto"/>
        </w:rPr>
        <w:t xml:space="preserve">Ориентироваться </w:t>
      </w:r>
      <w:r>
        <w:rPr>
          <w:color w:val="auto"/>
        </w:rPr>
        <w:t xml:space="preserve">на точку начала движения, на числа и стрелки 1→ 1↓ и др., указывающие направление движения. </w:t>
      </w:r>
    </w:p>
    <w:p w14:paraId="22DA85B3" w14:textId="77777777" w:rsidR="00BD0E00" w:rsidRDefault="00BD0E00">
      <w:pPr>
        <w:pStyle w:val="Default"/>
        <w:numPr>
          <w:ilvl w:val="0"/>
          <w:numId w:val="2"/>
        </w:numPr>
        <w:tabs>
          <w:tab w:val="left" w:pos="284"/>
        </w:tabs>
        <w:ind w:left="284" w:hanging="426"/>
        <w:jc w:val="both"/>
        <w:rPr>
          <w:color w:val="auto"/>
        </w:rPr>
      </w:pPr>
      <w:r>
        <w:rPr>
          <w:i/>
          <w:iCs/>
          <w:color w:val="auto"/>
        </w:rPr>
        <w:t xml:space="preserve">Проводить </w:t>
      </w:r>
      <w:r>
        <w:rPr>
          <w:color w:val="auto"/>
        </w:rPr>
        <w:t xml:space="preserve">линии по заданному маршруту (алгоритму). </w:t>
      </w:r>
    </w:p>
    <w:p w14:paraId="3447E49E" w14:textId="77777777" w:rsidR="00BD0E00" w:rsidRDefault="00BD0E00">
      <w:pPr>
        <w:pStyle w:val="Default"/>
        <w:numPr>
          <w:ilvl w:val="0"/>
          <w:numId w:val="2"/>
        </w:numPr>
        <w:tabs>
          <w:tab w:val="left" w:pos="284"/>
        </w:tabs>
        <w:ind w:left="284" w:hanging="426"/>
        <w:jc w:val="both"/>
        <w:rPr>
          <w:color w:val="auto"/>
        </w:rPr>
      </w:pPr>
      <w:r>
        <w:rPr>
          <w:i/>
          <w:iCs/>
          <w:color w:val="auto"/>
        </w:rPr>
        <w:t xml:space="preserve">Выделять </w:t>
      </w:r>
      <w:r>
        <w:rPr>
          <w:color w:val="auto"/>
        </w:rPr>
        <w:t xml:space="preserve">фигуру заданной формы на сложном чертеже. </w:t>
      </w:r>
    </w:p>
    <w:p w14:paraId="451A4AE7" w14:textId="77777777" w:rsidR="00BD0E00" w:rsidRDefault="00BD0E00">
      <w:pPr>
        <w:pStyle w:val="Default"/>
        <w:numPr>
          <w:ilvl w:val="0"/>
          <w:numId w:val="2"/>
        </w:numPr>
        <w:tabs>
          <w:tab w:val="left" w:pos="284"/>
        </w:tabs>
        <w:ind w:left="284" w:hanging="426"/>
        <w:jc w:val="both"/>
        <w:rPr>
          <w:color w:val="auto"/>
        </w:rPr>
      </w:pPr>
      <w:r>
        <w:rPr>
          <w:i/>
          <w:iCs/>
          <w:color w:val="auto"/>
        </w:rPr>
        <w:t xml:space="preserve">Анализировать </w:t>
      </w:r>
      <w:r>
        <w:rPr>
          <w:color w:val="auto"/>
        </w:rPr>
        <w:t xml:space="preserve">расположение деталей (танов, треугольников, уголков, спичек) в исходной конструкции. </w:t>
      </w:r>
    </w:p>
    <w:p w14:paraId="1CB86107" w14:textId="77777777" w:rsidR="00BD0E00" w:rsidRDefault="00BD0E00">
      <w:pPr>
        <w:pStyle w:val="Default"/>
        <w:numPr>
          <w:ilvl w:val="0"/>
          <w:numId w:val="2"/>
        </w:numPr>
        <w:tabs>
          <w:tab w:val="left" w:pos="284"/>
        </w:tabs>
        <w:ind w:left="284" w:hanging="426"/>
        <w:jc w:val="both"/>
        <w:rPr>
          <w:color w:val="auto"/>
        </w:rPr>
      </w:pPr>
      <w:r>
        <w:rPr>
          <w:i/>
          <w:iCs/>
          <w:color w:val="auto"/>
        </w:rPr>
        <w:t xml:space="preserve">Составлять </w:t>
      </w:r>
      <w:r>
        <w:rPr>
          <w:color w:val="auto"/>
        </w:rPr>
        <w:t xml:space="preserve">фигуры из частей. </w:t>
      </w:r>
      <w:r>
        <w:rPr>
          <w:i/>
          <w:iCs/>
          <w:color w:val="auto"/>
        </w:rPr>
        <w:t xml:space="preserve">Определять </w:t>
      </w:r>
      <w:r>
        <w:rPr>
          <w:color w:val="auto"/>
        </w:rPr>
        <w:t xml:space="preserve">место заданной детали в конструкции. </w:t>
      </w:r>
    </w:p>
    <w:p w14:paraId="686F0C9A" w14:textId="77777777" w:rsidR="00BD0E00" w:rsidRDefault="00BD0E00">
      <w:pPr>
        <w:pStyle w:val="Default"/>
        <w:numPr>
          <w:ilvl w:val="0"/>
          <w:numId w:val="2"/>
        </w:numPr>
        <w:tabs>
          <w:tab w:val="left" w:pos="284"/>
        </w:tabs>
        <w:ind w:left="284" w:hanging="426"/>
        <w:jc w:val="both"/>
        <w:rPr>
          <w:color w:val="auto"/>
        </w:rPr>
      </w:pPr>
      <w:r>
        <w:rPr>
          <w:i/>
          <w:iCs/>
          <w:color w:val="auto"/>
        </w:rPr>
        <w:t xml:space="preserve">Выявлять </w:t>
      </w:r>
      <w:r>
        <w:rPr>
          <w:color w:val="auto"/>
        </w:rPr>
        <w:t xml:space="preserve">закономерности в расположении деталей; составлять детали в соответствии с заданным контуром конструкции. </w:t>
      </w:r>
    </w:p>
    <w:p w14:paraId="07435F98" w14:textId="77777777" w:rsidR="00BD0E00" w:rsidRDefault="00BD0E00">
      <w:pPr>
        <w:pStyle w:val="Default"/>
        <w:numPr>
          <w:ilvl w:val="0"/>
          <w:numId w:val="2"/>
        </w:numPr>
        <w:tabs>
          <w:tab w:val="left" w:pos="284"/>
        </w:tabs>
        <w:ind w:left="284" w:hanging="426"/>
        <w:jc w:val="both"/>
        <w:rPr>
          <w:color w:val="auto"/>
        </w:rPr>
      </w:pPr>
      <w:r>
        <w:rPr>
          <w:i/>
          <w:iCs/>
          <w:color w:val="auto"/>
        </w:rPr>
        <w:t xml:space="preserve">Сопоставлять </w:t>
      </w:r>
      <w:r>
        <w:rPr>
          <w:color w:val="auto"/>
        </w:rPr>
        <w:t xml:space="preserve">полученный (промежуточный, итоговый) результат с заданным условием. </w:t>
      </w:r>
    </w:p>
    <w:p w14:paraId="3EB6F00F" w14:textId="77777777" w:rsidR="00BD0E00" w:rsidRDefault="00BD0E00">
      <w:pPr>
        <w:pStyle w:val="Default"/>
        <w:numPr>
          <w:ilvl w:val="0"/>
          <w:numId w:val="2"/>
        </w:numPr>
        <w:tabs>
          <w:tab w:val="left" w:pos="284"/>
        </w:tabs>
        <w:ind w:left="284" w:hanging="426"/>
        <w:jc w:val="both"/>
        <w:rPr>
          <w:color w:val="auto"/>
        </w:rPr>
      </w:pPr>
      <w:r>
        <w:rPr>
          <w:i/>
          <w:iCs/>
          <w:color w:val="auto"/>
        </w:rPr>
        <w:t xml:space="preserve">Объяснять </w:t>
      </w:r>
      <w:r>
        <w:rPr>
          <w:color w:val="auto"/>
        </w:rPr>
        <w:t xml:space="preserve">выбор деталей или способа действия при заданном условии. </w:t>
      </w:r>
    </w:p>
    <w:p w14:paraId="0B243EE0" w14:textId="77777777" w:rsidR="00BD0E00" w:rsidRDefault="00BD0E00">
      <w:pPr>
        <w:pStyle w:val="Default"/>
        <w:numPr>
          <w:ilvl w:val="0"/>
          <w:numId w:val="2"/>
        </w:numPr>
        <w:tabs>
          <w:tab w:val="left" w:pos="284"/>
        </w:tabs>
        <w:ind w:left="284" w:hanging="426"/>
        <w:jc w:val="both"/>
        <w:rPr>
          <w:color w:val="auto"/>
        </w:rPr>
      </w:pPr>
      <w:r>
        <w:rPr>
          <w:i/>
          <w:iCs/>
          <w:color w:val="auto"/>
        </w:rPr>
        <w:t xml:space="preserve">Анализировать </w:t>
      </w:r>
      <w:r>
        <w:rPr>
          <w:color w:val="auto"/>
        </w:rPr>
        <w:t xml:space="preserve">предложенные возможные варианты верного решения. </w:t>
      </w:r>
    </w:p>
    <w:p w14:paraId="088CDF89" w14:textId="77777777" w:rsidR="00BD0E00" w:rsidRDefault="00BD0E00">
      <w:pPr>
        <w:pStyle w:val="Default"/>
        <w:numPr>
          <w:ilvl w:val="0"/>
          <w:numId w:val="2"/>
        </w:numPr>
        <w:tabs>
          <w:tab w:val="left" w:pos="284"/>
        </w:tabs>
        <w:ind w:left="284" w:hanging="426"/>
        <w:jc w:val="both"/>
        <w:rPr>
          <w:color w:val="auto"/>
        </w:rPr>
      </w:pPr>
      <w:r>
        <w:rPr>
          <w:i/>
          <w:iCs/>
          <w:color w:val="auto"/>
        </w:rPr>
        <w:t xml:space="preserve">Моделировать </w:t>
      </w:r>
      <w:r>
        <w:rPr>
          <w:color w:val="auto"/>
        </w:rPr>
        <w:t xml:space="preserve">объёмные фигуры из различных материалов (проволока, пластилин и др.) и из развёрток. </w:t>
      </w:r>
    </w:p>
    <w:p w14:paraId="1F683B2D" w14:textId="77777777" w:rsidR="00BD0E00" w:rsidRDefault="00BD0E00">
      <w:pPr>
        <w:pStyle w:val="Default"/>
        <w:numPr>
          <w:ilvl w:val="0"/>
          <w:numId w:val="2"/>
        </w:numPr>
        <w:ind w:left="284"/>
        <w:jc w:val="both"/>
        <w:rPr>
          <w:color w:val="auto"/>
        </w:rPr>
      </w:pPr>
      <w:r>
        <w:rPr>
          <w:i/>
          <w:iCs/>
          <w:color w:val="auto"/>
        </w:rPr>
        <w:t xml:space="preserve">Осуществлять </w:t>
      </w:r>
      <w:r>
        <w:rPr>
          <w:color w:val="auto"/>
        </w:rPr>
        <w:t xml:space="preserve">развернутые действия контроля и самоконтроля: </w:t>
      </w:r>
      <w:r>
        <w:rPr>
          <w:i/>
          <w:iCs/>
          <w:color w:val="auto"/>
        </w:rPr>
        <w:t xml:space="preserve">сравнивать </w:t>
      </w:r>
      <w:r>
        <w:rPr>
          <w:color w:val="auto"/>
        </w:rPr>
        <w:t xml:space="preserve">построенную конструкцию с образцом. </w:t>
      </w:r>
    </w:p>
    <w:p w14:paraId="7CB2EDDC" w14:textId="77777777" w:rsidR="00BD0E00" w:rsidRDefault="00BD0E00" w:rsidP="00BD0E00">
      <w:pPr>
        <w:pStyle w:val="Default"/>
        <w:ind w:left="720"/>
        <w:jc w:val="both"/>
        <w:rPr>
          <w:color w:val="auto"/>
        </w:rPr>
      </w:pPr>
    </w:p>
    <w:p w14:paraId="775BF9D2" w14:textId="77777777" w:rsidR="00BD0E00" w:rsidRDefault="00BD0E00" w:rsidP="00BD0E00">
      <w:pPr>
        <w:pStyle w:val="Default"/>
        <w:ind w:left="-142"/>
        <w:jc w:val="both"/>
        <w:rPr>
          <w:b/>
          <w:color w:val="auto"/>
        </w:rPr>
      </w:pPr>
      <w:r>
        <w:rPr>
          <w:b/>
          <w:color w:val="auto"/>
        </w:rPr>
        <w:lastRenderedPageBreak/>
        <w:t xml:space="preserve">В результате освоения программы курса «Занимательная математика» формируются следующие универсальные учебные действия, соответствующие требованиям ФГОС НОО: </w:t>
      </w:r>
    </w:p>
    <w:p w14:paraId="1E8BD285" w14:textId="77777777" w:rsidR="00BD0E00" w:rsidRDefault="00BD0E00" w:rsidP="00BD0E00">
      <w:pPr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    </w:t>
      </w:r>
      <w:r>
        <w:rPr>
          <w:rFonts w:ascii="Times New Roman" w:hAnsi="Times New Roman" w:cs="Times New Roman"/>
          <w:b/>
          <w:iCs/>
          <w:sz w:val="24"/>
          <w:szCs w:val="24"/>
        </w:rPr>
        <w:t>Регулятивные УУД:</w:t>
      </w:r>
    </w:p>
    <w:p w14:paraId="7517FB13" w14:textId="77777777" w:rsidR="00BD0E00" w:rsidRDefault="00BD0E00">
      <w:pPr>
        <w:numPr>
          <w:ilvl w:val="0"/>
          <w:numId w:val="3"/>
        </w:numPr>
        <w:tabs>
          <w:tab w:val="num" w:pos="284"/>
        </w:tabs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определять и формулировать</w:t>
      </w:r>
      <w:r>
        <w:rPr>
          <w:rFonts w:ascii="Times New Roman" w:hAnsi="Times New Roman" w:cs="Times New Roman"/>
          <w:sz w:val="24"/>
          <w:szCs w:val="24"/>
        </w:rPr>
        <w:t xml:space="preserve"> цель деятельности с помощью учителя; </w:t>
      </w:r>
    </w:p>
    <w:p w14:paraId="34080209" w14:textId="77777777" w:rsidR="00BD0E00" w:rsidRDefault="00BD0E00">
      <w:pPr>
        <w:numPr>
          <w:ilvl w:val="0"/>
          <w:numId w:val="3"/>
        </w:numPr>
        <w:tabs>
          <w:tab w:val="num" w:pos="284"/>
        </w:tabs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учиться </w:t>
      </w:r>
      <w:r>
        <w:rPr>
          <w:rFonts w:ascii="Times New Roman" w:hAnsi="Times New Roman" w:cs="Times New Roman"/>
          <w:iCs/>
          <w:sz w:val="24"/>
          <w:szCs w:val="24"/>
        </w:rPr>
        <w:t>высказывать</w:t>
      </w:r>
      <w:r>
        <w:rPr>
          <w:rFonts w:ascii="Times New Roman" w:hAnsi="Times New Roman" w:cs="Times New Roman"/>
          <w:sz w:val="24"/>
          <w:szCs w:val="24"/>
        </w:rPr>
        <w:t xml:space="preserve"> своё предположение (версию) на основе работы с материалом; </w:t>
      </w:r>
    </w:p>
    <w:p w14:paraId="3242F01B" w14:textId="77777777" w:rsidR="00BD0E00" w:rsidRDefault="00BD0E00">
      <w:pPr>
        <w:numPr>
          <w:ilvl w:val="0"/>
          <w:numId w:val="3"/>
        </w:numPr>
        <w:tabs>
          <w:tab w:val="num" w:pos="284"/>
        </w:tabs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учиться </w:t>
      </w:r>
      <w:r>
        <w:rPr>
          <w:rFonts w:ascii="Times New Roman" w:hAnsi="Times New Roman" w:cs="Times New Roman"/>
          <w:iCs/>
          <w:sz w:val="24"/>
          <w:szCs w:val="24"/>
        </w:rPr>
        <w:t>работать</w:t>
      </w:r>
      <w:r>
        <w:rPr>
          <w:rFonts w:ascii="Times New Roman" w:hAnsi="Times New Roman" w:cs="Times New Roman"/>
          <w:sz w:val="24"/>
          <w:szCs w:val="24"/>
        </w:rPr>
        <w:t xml:space="preserve"> по предложенному учителем плану </w:t>
      </w:r>
    </w:p>
    <w:p w14:paraId="4D0217AC" w14:textId="77777777" w:rsidR="00BD0E00" w:rsidRDefault="00BD0E00" w:rsidP="00BD0E00">
      <w:pPr>
        <w:tabs>
          <w:tab w:val="num" w:pos="284"/>
        </w:tabs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>
        <w:rPr>
          <w:rFonts w:ascii="Times New Roman" w:hAnsi="Times New Roman" w:cs="Times New Roman"/>
          <w:b/>
          <w:iCs/>
          <w:sz w:val="24"/>
          <w:szCs w:val="24"/>
        </w:rPr>
        <w:t>Познавательные УУД:</w:t>
      </w:r>
    </w:p>
    <w:p w14:paraId="6452EF7C" w14:textId="77777777" w:rsidR="00BD0E00" w:rsidRDefault="00BD0E00">
      <w:pPr>
        <w:numPr>
          <w:ilvl w:val="0"/>
          <w:numId w:val="4"/>
        </w:numPr>
        <w:tabs>
          <w:tab w:val="num" w:pos="284"/>
        </w:tabs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находить ответы</w:t>
      </w:r>
      <w:r>
        <w:rPr>
          <w:rFonts w:ascii="Times New Roman" w:hAnsi="Times New Roman" w:cs="Times New Roman"/>
          <w:sz w:val="24"/>
          <w:szCs w:val="24"/>
        </w:rPr>
        <w:t xml:space="preserve"> на вопросы в тексте, иллюстрациях; </w:t>
      </w:r>
    </w:p>
    <w:p w14:paraId="5CBA4542" w14:textId="77777777" w:rsidR="00BD0E00" w:rsidRDefault="00BD0E00">
      <w:pPr>
        <w:numPr>
          <w:ilvl w:val="0"/>
          <w:numId w:val="4"/>
        </w:numPr>
        <w:tabs>
          <w:tab w:val="num" w:pos="284"/>
        </w:tabs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делать выводы</w:t>
      </w:r>
      <w:r>
        <w:rPr>
          <w:rFonts w:ascii="Times New Roman" w:hAnsi="Times New Roman" w:cs="Times New Roman"/>
          <w:sz w:val="24"/>
          <w:szCs w:val="24"/>
        </w:rPr>
        <w:t xml:space="preserve"> в результате совместной работы класса и учителя; </w:t>
      </w:r>
    </w:p>
    <w:p w14:paraId="70FFCD50" w14:textId="77777777" w:rsidR="00BD0E00" w:rsidRDefault="00BD0E00">
      <w:pPr>
        <w:numPr>
          <w:ilvl w:val="0"/>
          <w:numId w:val="4"/>
        </w:numPr>
        <w:tabs>
          <w:tab w:val="num" w:pos="284"/>
        </w:tabs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преобразовывать</w:t>
      </w:r>
      <w:r>
        <w:rPr>
          <w:rFonts w:ascii="Times New Roman" w:hAnsi="Times New Roman" w:cs="Times New Roman"/>
          <w:sz w:val="24"/>
          <w:szCs w:val="24"/>
        </w:rPr>
        <w:t xml:space="preserve"> информацию из одной формы в другую: подробно </w:t>
      </w:r>
      <w:r>
        <w:rPr>
          <w:rFonts w:ascii="Times New Roman" w:hAnsi="Times New Roman" w:cs="Times New Roman"/>
          <w:iCs/>
          <w:sz w:val="24"/>
          <w:szCs w:val="24"/>
        </w:rPr>
        <w:t>пересказывать</w:t>
      </w:r>
      <w:r>
        <w:rPr>
          <w:rFonts w:ascii="Times New Roman" w:hAnsi="Times New Roman" w:cs="Times New Roman"/>
          <w:sz w:val="24"/>
          <w:szCs w:val="24"/>
        </w:rPr>
        <w:t xml:space="preserve"> небольшие тексты. </w:t>
      </w:r>
    </w:p>
    <w:p w14:paraId="20747C30" w14:textId="77777777" w:rsidR="00BD0E00" w:rsidRDefault="00BD0E00" w:rsidP="00BD0E00">
      <w:pPr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    </w:t>
      </w:r>
      <w:r>
        <w:rPr>
          <w:rFonts w:ascii="Times New Roman" w:hAnsi="Times New Roman" w:cs="Times New Roman"/>
          <w:b/>
          <w:iCs/>
          <w:sz w:val="24"/>
          <w:szCs w:val="24"/>
        </w:rPr>
        <w:t>Коммуникативные УУД:</w:t>
      </w:r>
    </w:p>
    <w:p w14:paraId="2FCCF64F" w14:textId="77777777" w:rsidR="00BD0E00" w:rsidRDefault="00BD0E00">
      <w:pPr>
        <w:numPr>
          <w:ilvl w:val="0"/>
          <w:numId w:val="5"/>
        </w:numPr>
        <w:tabs>
          <w:tab w:val="num" w:pos="284"/>
        </w:tabs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оформлять</w:t>
      </w:r>
      <w:r>
        <w:rPr>
          <w:rFonts w:ascii="Times New Roman" w:hAnsi="Times New Roman" w:cs="Times New Roman"/>
          <w:sz w:val="24"/>
          <w:szCs w:val="24"/>
        </w:rPr>
        <w:t xml:space="preserve"> свои мысли в устной и письменной форме (на уровне предложения или небольшого текста); </w:t>
      </w:r>
    </w:p>
    <w:p w14:paraId="6512095E" w14:textId="77777777" w:rsidR="00BD0E00" w:rsidRDefault="00BD0E00">
      <w:pPr>
        <w:numPr>
          <w:ilvl w:val="0"/>
          <w:numId w:val="5"/>
        </w:numPr>
        <w:tabs>
          <w:tab w:val="num" w:pos="284"/>
        </w:tabs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слушать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>
        <w:rPr>
          <w:rFonts w:ascii="Times New Roman" w:hAnsi="Times New Roman" w:cs="Times New Roman"/>
          <w:iCs/>
          <w:sz w:val="24"/>
          <w:szCs w:val="24"/>
        </w:rPr>
        <w:t>понимать</w:t>
      </w:r>
      <w:r>
        <w:rPr>
          <w:rFonts w:ascii="Times New Roman" w:hAnsi="Times New Roman" w:cs="Times New Roman"/>
          <w:sz w:val="24"/>
          <w:szCs w:val="24"/>
        </w:rPr>
        <w:t xml:space="preserve"> речь других; пользоваться приёмами слушания: фиксировать тему (заголовок), ключевые слова; </w:t>
      </w:r>
    </w:p>
    <w:p w14:paraId="7FFE3EB9" w14:textId="77777777" w:rsidR="00BD0E00" w:rsidRDefault="00BD0E00">
      <w:pPr>
        <w:numPr>
          <w:ilvl w:val="0"/>
          <w:numId w:val="5"/>
        </w:numPr>
        <w:tabs>
          <w:tab w:val="num" w:pos="284"/>
        </w:tabs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выразительно читать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>
        <w:rPr>
          <w:rFonts w:ascii="Times New Roman" w:hAnsi="Times New Roman" w:cs="Times New Roman"/>
          <w:iCs/>
          <w:sz w:val="24"/>
          <w:szCs w:val="24"/>
        </w:rPr>
        <w:t>пересказывать</w:t>
      </w:r>
      <w:r>
        <w:rPr>
          <w:rFonts w:ascii="Times New Roman" w:hAnsi="Times New Roman" w:cs="Times New Roman"/>
          <w:sz w:val="24"/>
          <w:szCs w:val="24"/>
        </w:rPr>
        <w:t xml:space="preserve"> текст; </w:t>
      </w:r>
    </w:p>
    <w:p w14:paraId="57B94EC5" w14:textId="77777777" w:rsidR="00BD0E00" w:rsidRDefault="00BD0E00">
      <w:pPr>
        <w:numPr>
          <w:ilvl w:val="0"/>
          <w:numId w:val="5"/>
        </w:numPr>
        <w:tabs>
          <w:tab w:val="num" w:pos="284"/>
        </w:tabs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договариваться</w:t>
      </w:r>
      <w:r>
        <w:rPr>
          <w:rFonts w:ascii="Times New Roman" w:hAnsi="Times New Roman" w:cs="Times New Roman"/>
          <w:sz w:val="24"/>
          <w:szCs w:val="24"/>
        </w:rPr>
        <w:t xml:space="preserve"> с одноклассниками совместно с учителем о правилах поведения и общения оценки и самооценки и следовать им; </w:t>
      </w:r>
    </w:p>
    <w:p w14:paraId="7B0FB64D" w14:textId="77777777" w:rsidR="00BD0E00" w:rsidRDefault="00BD0E00">
      <w:pPr>
        <w:numPr>
          <w:ilvl w:val="0"/>
          <w:numId w:val="5"/>
        </w:numPr>
        <w:tabs>
          <w:tab w:val="num" w:pos="284"/>
        </w:tabs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учиться </w:t>
      </w:r>
      <w:r>
        <w:rPr>
          <w:rFonts w:ascii="Times New Roman" w:hAnsi="Times New Roman" w:cs="Times New Roman"/>
          <w:iCs/>
          <w:sz w:val="24"/>
          <w:szCs w:val="24"/>
        </w:rPr>
        <w:t>работать в паре, группе</w:t>
      </w:r>
      <w:r>
        <w:rPr>
          <w:rFonts w:ascii="Times New Roman" w:hAnsi="Times New Roman" w:cs="Times New Roman"/>
          <w:sz w:val="24"/>
          <w:szCs w:val="24"/>
        </w:rPr>
        <w:t xml:space="preserve">; выполнять различные роли (лидера, исполнителя). </w:t>
      </w:r>
    </w:p>
    <w:p w14:paraId="24D1A6E7" w14:textId="77777777" w:rsidR="00BD0E00" w:rsidRPr="004F6B08" w:rsidRDefault="00BD0E00" w:rsidP="00BD0E00">
      <w:pPr>
        <w:pStyle w:val="Default"/>
        <w:ind w:left="786"/>
        <w:rPr>
          <w:b/>
          <w:bCs/>
          <w:i/>
          <w:iCs/>
        </w:rPr>
      </w:pPr>
      <w:r>
        <w:rPr>
          <w:b/>
          <w:bCs/>
          <w:i/>
          <w:iCs/>
        </w:rPr>
        <w:t xml:space="preserve">          </w:t>
      </w:r>
    </w:p>
    <w:p w14:paraId="19FCBA5F" w14:textId="77777777" w:rsidR="00BD0E00" w:rsidRDefault="00BD0E00" w:rsidP="00BD0E00">
      <w:pPr>
        <w:pStyle w:val="Default"/>
        <w:ind w:left="786"/>
        <w:jc w:val="center"/>
        <w:rPr>
          <w:b/>
          <w:bCs/>
        </w:rPr>
      </w:pPr>
    </w:p>
    <w:p w14:paraId="0F8688CF" w14:textId="77777777" w:rsidR="00BD0E00" w:rsidRDefault="00BD0E00" w:rsidP="00BD0E0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4"/>
        </w:rPr>
        <w:t>ТЕМАТИЧЕСКОЕ ПЛАНИРОВАНИЕ</w:t>
      </w:r>
    </w:p>
    <w:p w14:paraId="373B2CD0" w14:textId="77777777" w:rsidR="00BD0E00" w:rsidRDefault="00BD0E00" w:rsidP="00BD0E00">
      <w:pPr>
        <w:pStyle w:val="Default"/>
        <w:rPr>
          <w:rFonts w:eastAsia="Calibri"/>
          <w:b/>
          <w:bCs/>
        </w:rPr>
      </w:pPr>
    </w:p>
    <w:p w14:paraId="74330991" w14:textId="77777777" w:rsidR="00BD0E00" w:rsidRDefault="00BD0E00" w:rsidP="00BD0E00">
      <w:pPr>
        <w:pStyle w:val="Default"/>
        <w:ind w:left="786"/>
        <w:jc w:val="center"/>
        <w:rPr>
          <w:b/>
          <w:bCs/>
        </w:rPr>
      </w:pPr>
    </w:p>
    <w:p w14:paraId="6502EFFE" w14:textId="77777777" w:rsidR="00BD0E00" w:rsidRDefault="00BD0E00" w:rsidP="00BD0E00">
      <w:pPr>
        <w:pStyle w:val="Default"/>
        <w:ind w:left="786"/>
        <w:jc w:val="center"/>
        <w:rPr>
          <w:b/>
          <w:bCs/>
        </w:rPr>
      </w:pPr>
      <w:r>
        <w:rPr>
          <w:b/>
          <w:bCs/>
        </w:rPr>
        <w:t>РАСПРЕДЕЛЕНИЕ ЧАСОВ ПО РАЗДЕЛАМ</w:t>
      </w:r>
    </w:p>
    <w:p w14:paraId="3CBDC7E7" w14:textId="77777777" w:rsidR="00BD0E00" w:rsidRDefault="00BD0E00" w:rsidP="00BD0E00">
      <w:pPr>
        <w:pStyle w:val="Default"/>
        <w:ind w:left="786"/>
      </w:pPr>
    </w:p>
    <w:tbl>
      <w:tblPr>
        <w:tblW w:w="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977"/>
        <w:gridCol w:w="1560"/>
        <w:gridCol w:w="1701"/>
        <w:gridCol w:w="1701"/>
        <w:gridCol w:w="1559"/>
      </w:tblGrid>
      <w:tr w:rsidR="00BD0E00" w14:paraId="5D3BC930" w14:textId="77777777" w:rsidTr="007C62DB">
        <w:trPr>
          <w:trHeight w:val="18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AAC095" w14:textId="77777777" w:rsidR="00BD0E00" w:rsidRDefault="00BD0E00" w:rsidP="007C62DB">
            <w:pPr>
              <w:pStyle w:val="2"/>
              <w:spacing w:line="256" w:lineRule="auto"/>
              <w:ind w:firstLine="34"/>
              <w:rPr>
                <w:iCs/>
              </w:rPr>
            </w:pPr>
            <w:r>
              <w:rPr>
                <w:iCs/>
              </w:rPr>
              <w:t>№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AB01E6" w14:textId="77777777" w:rsidR="00BD0E00" w:rsidRDefault="00BD0E00" w:rsidP="007C62DB">
            <w:pPr>
              <w:pStyle w:val="2"/>
              <w:spacing w:line="256" w:lineRule="auto"/>
              <w:rPr>
                <w:iCs/>
              </w:rPr>
            </w:pPr>
            <w:r>
              <w:rPr>
                <w:iCs/>
              </w:rPr>
              <w:t xml:space="preserve">Разделы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74B25D" w14:textId="77777777" w:rsidR="00BD0E00" w:rsidRDefault="00BD0E00" w:rsidP="007C62DB">
            <w:pPr>
              <w:pStyle w:val="a8"/>
              <w:spacing w:line="256" w:lineRule="auto"/>
              <w:jc w:val="center"/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>1 год</w:t>
            </w:r>
          </w:p>
          <w:p w14:paraId="32EB8383" w14:textId="77777777" w:rsidR="00BD0E00" w:rsidRDefault="00BD0E00" w:rsidP="007C62DB">
            <w:pPr>
              <w:pStyle w:val="a8"/>
              <w:spacing w:line="25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обучения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20F762" w14:textId="77777777" w:rsidR="00BD0E00" w:rsidRDefault="00BD0E00" w:rsidP="007C62DB">
            <w:pPr>
              <w:pStyle w:val="a8"/>
              <w:spacing w:line="25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год</w:t>
            </w:r>
          </w:p>
          <w:p w14:paraId="5BBF2651" w14:textId="77777777" w:rsidR="00BD0E00" w:rsidRDefault="00BD0E00" w:rsidP="007C62DB">
            <w:pPr>
              <w:pStyle w:val="a8"/>
              <w:spacing w:line="25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обучения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2DE8B6" w14:textId="77777777" w:rsidR="00BD0E00" w:rsidRDefault="00BD0E00" w:rsidP="007C62DB">
            <w:pPr>
              <w:pStyle w:val="a8"/>
              <w:spacing w:line="25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год</w:t>
            </w:r>
          </w:p>
          <w:p w14:paraId="2F456E8D" w14:textId="77777777" w:rsidR="00BD0E00" w:rsidRDefault="00BD0E00" w:rsidP="007C62DB">
            <w:pPr>
              <w:pStyle w:val="a8"/>
              <w:spacing w:line="25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обучения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EE84C" w14:textId="77777777" w:rsidR="00BD0E00" w:rsidRDefault="00BD0E00" w:rsidP="007C62DB">
            <w:pPr>
              <w:pStyle w:val="a8"/>
              <w:spacing w:line="25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год</w:t>
            </w:r>
          </w:p>
          <w:p w14:paraId="7212739D" w14:textId="77777777" w:rsidR="00BD0E00" w:rsidRDefault="00BD0E00" w:rsidP="007C62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обучения</w:t>
            </w:r>
          </w:p>
          <w:p w14:paraId="48EA3D3B" w14:textId="77777777" w:rsidR="00BD0E00" w:rsidRDefault="00BD0E00" w:rsidP="007C62DB">
            <w:pPr>
              <w:pStyle w:val="a8"/>
              <w:spacing w:line="256" w:lineRule="auto"/>
              <w:jc w:val="center"/>
              <w:rPr>
                <w:sz w:val="24"/>
                <w:szCs w:val="24"/>
              </w:rPr>
            </w:pPr>
          </w:p>
        </w:tc>
      </w:tr>
      <w:tr w:rsidR="00BD0E00" w14:paraId="773EACAD" w14:textId="77777777" w:rsidTr="007C62DB">
        <w:trPr>
          <w:trHeight w:val="57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A21E96" w14:textId="77777777" w:rsidR="00BD0E00" w:rsidRDefault="00BD0E00" w:rsidP="007C62DB">
            <w:pPr>
              <w:pStyle w:val="a8"/>
              <w:spacing w:line="25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7C4CC4" w14:textId="77777777" w:rsidR="00BD0E00" w:rsidRDefault="00BD0E00" w:rsidP="007C62DB">
            <w:pPr>
              <w:pStyle w:val="a8"/>
              <w:spacing w:line="256" w:lineRule="auto"/>
              <w:rPr>
                <w:sz w:val="24"/>
                <w:szCs w:val="24"/>
              </w:rPr>
            </w:pPr>
            <w:r>
              <w:rPr>
                <w:bCs/>
                <w:color w:val="191919"/>
                <w:sz w:val="24"/>
                <w:szCs w:val="24"/>
              </w:rPr>
              <w:t>Числа. Арифметические действия. Величины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99C0BD" w14:textId="77777777" w:rsidR="00BD0E00" w:rsidRDefault="00BD0E00" w:rsidP="007C62DB">
            <w:pPr>
              <w:pStyle w:val="a8"/>
              <w:spacing w:line="256" w:lineRule="auto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83DBB7" w14:textId="77777777" w:rsidR="00BD0E00" w:rsidRDefault="00BD0E00" w:rsidP="007C62DB">
            <w:pPr>
              <w:pStyle w:val="a8"/>
              <w:spacing w:line="256" w:lineRule="auto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90D924" w14:textId="77777777" w:rsidR="00BD0E00" w:rsidRDefault="00BD0E00" w:rsidP="007C62DB">
            <w:pPr>
              <w:pStyle w:val="a8"/>
              <w:spacing w:line="256" w:lineRule="auto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E715DD" w14:textId="77777777" w:rsidR="00BD0E00" w:rsidRDefault="00BD0E00" w:rsidP="007C62DB">
            <w:pPr>
              <w:pStyle w:val="a8"/>
              <w:spacing w:line="256" w:lineRule="auto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10</w:t>
            </w:r>
          </w:p>
        </w:tc>
      </w:tr>
      <w:tr w:rsidR="00BD0E00" w14:paraId="794DCD45" w14:textId="77777777" w:rsidTr="007C62DB">
        <w:trPr>
          <w:trHeight w:val="27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73708B" w14:textId="77777777" w:rsidR="00BD0E00" w:rsidRDefault="00BD0E00" w:rsidP="007C62DB">
            <w:pPr>
              <w:pStyle w:val="a8"/>
              <w:spacing w:line="25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B15C89" w14:textId="77777777" w:rsidR="00BD0E00" w:rsidRDefault="00BD0E00" w:rsidP="007C62DB">
            <w:pPr>
              <w:pStyle w:val="a8"/>
              <w:spacing w:line="256" w:lineRule="auto"/>
              <w:rPr>
                <w:sz w:val="24"/>
                <w:szCs w:val="24"/>
              </w:rPr>
            </w:pPr>
            <w:r>
              <w:rPr>
                <w:bCs/>
                <w:color w:val="191919"/>
                <w:sz w:val="24"/>
                <w:szCs w:val="24"/>
              </w:rPr>
              <w:t>Мир занимательных задач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37DE05" w14:textId="77777777" w:rsidR="00BD0E00" w:rsidRDefault="00BD0E00" w:rsidP="007C62DB">
            <w:pPr>
              <w:pStyle w:val="a8"/>
              <w:spacing w:line="25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4D2F2D" w14:textId="77777777" w:rsidR="00BD0E00" w:rsidRDefault="00BD0E00" w:rsidP="007C62DB">
            <w:pPr>
              <w:pStyle w:val="a8"/>
              <w:spacing w:line="25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177E28" w14:textId="77777777" w:rsidR="00BD0E00" w:rsidRDefault="00BD0E00" w:rsidP="007C62DB">
            <w:pPr>
              <w:pStyle w:val="a8"/>
              <w:spacing w:line="25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4F8FD6" w14:textId="77777777" w:rsidR="00BD0E00" w:rsidRDefault="00BD0E00" w:rsidP="007C62DB">
            <w:pPr>
              <w:pStyle w:val="a8"/>
              <w:spacing w:line="25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</w:tr>
      <w:tr w:rsidR="00BD0E00" w14:paraId="0B7DB272" w14:textId="77777777" w:rsidTr="007C62DB">
        <w:trPr>
          <w:trHeight w:val="27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C8C9AD" w14:textId="77777777" w:rsidR="00BD0E00" w:rsidRDefault="00BD0E00" w:rsidP="007C62DB">
            <w:pPr>
              <w:pStyle w:val="a8"/>
              <w:spacing w:line="25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EDC433" w14:textId="77777777" w:rsidR="00BD0E00" w:rsidRDefault="00BD0E00" w:rsidP="007C62DB">
            <w:pPr>
              <w:pStyle w:val="a8"/>
              <w:spacing w:line="256" w:lineRule="auto"/>
              <w:rPr>
                <w:sz w:val="24"/>
                <w:szCs w:val="24"/>
              </w:rPr>
            </w:pPr>
            <w:r>
              <w:rPr>
                <w:bCs/>
                <w:color w:val="191919"/>
                <w:sz w:val="24"/>
                <w:szCs w:val="24"/>
              </w:rPr>
              <w:t>Геометрическая мозаика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8C7D8C" w14:textId="77777777" w:rsidR="00BD0E00" w:rsidRDefault="00BD0E00" w:rsidP="007C62DB">
            <w:pPr>
              <w:pStyle w:val="a8"/>
              <w:spacing w:line="25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B90D00" w14:textId="77777777" w:rsidR="00BD0E00" w:rsidRDefault="00BD0E00" w:rsidP="007C62DB">
            <w:pPr>
              <w:pStyle w:val="a8"/>
              <w:spacing w:line="25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3461C4" w14:textId="77777777" w:rsidR="00BD0E00" w:rsidRDefault="00BD0E00" w:rsidP="007C62DB">
            <w:pPr>
              <w:pStyle w:val="a8"/>
              <w:spacing w:line="25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9753FC" w14:textId="77777777" w:rsidR="00BD0E00" w:rsidRDefault="00BD0E00" w:rsidP="007C62DB">
            <w:pPr>
              <w:pStyle w:val="a8"/>
              <w:spacing w:line="25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BD0E00" w14:paraId="2317952B" w14:textId="77777777" w:rsidTr="007C62DB">
        <w:trPr>
          <w:trHeight w:val="27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36A9C" w14:textId="77777777" w:rsidR="00BD0E00" w:rsidRDefault="00BD0E00" w:rsidP="007C62DB">
            <w:pPr>
              <w:pStyle w:val="a8"/>
              <w:spacing w:line="256" w:lineRule="auto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8DC4C9" w14:textId="77777777" w:rsidR="00BD0E00" w:rsidRDefault="00BD0E00" w:rsidP="007C62DB">
            <w:pPr>
              <w:pStyle w:val="a8"/>
              <w:spacing w:line="256" w:lineRule="auto"/>
              <w:rPr>
                <w:b/>
                <w:bCs/>
                <w:i/>
                <w:color w:val="191919"/>
                <w:sz w:val="24"/>
                <w:szCs w:val="24"/>
              </w:rPr>
            </w:pPr>
            <w:r>
              <w:rPr>
                <w:b/>
                <w:bCs/>
                <w:i/>
                <w:color w:val="191919"/>
                <w:sz w:val="24"/>
                <w:szCs w:val="24"/>
              </w:rPr>
              <w:t xml:space="preserve">Итого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C36101" w14:textId="77777777" w:rsidR="00BD0E00" w:rsidRDefault="00BD0E00" w:rsidP="007C62DB">
            <w:pPr>
              <w:pStyle w:val="a8"/>
              <w:spacing w:line="256" w:lineRule="auto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33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6D6BA8" w14:textId="77777777" w:rsidR="00BD0E00" w:rsidRDefault="00BD0E00" w:rsidP="007C62DB">
            <w:pPr>
              <w:pStyle w:val="a8"/>
              <w:spacing w:line="256" w:lineRule="auto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34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C7F574" w14:textId="77777777" w:rsidR="00BD0E00" w:rsidRDefault="00BD0E00" w:rsidP="007C62DB">
            <w:pPr>
              <w:pStyle w:val="a8"/>
              <w:spacing w:line="256" w:lineRule="auto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34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2052DB" w14:textId="77777777" w:rsidR="00BD0E00" w:rsidRDefault="00BD0E00" w:rsidP="007C62DB">
            <w:pPr>
              <w:pStyle w:val="a8"/>
              <w:spacing w:line="256" w:lineRule="auto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34</w:t>
            </w:r>
          </w:p>
        </w:tc>
      </w:tr>
    </w:tbl>
    <w:p w14:paraId="5AC264F7" w14:textId="77777777" w:rsidR="00BD0E00" w:rsidRDefault="00BD0E00" w:rsidP="00BD0E00">
      <w:pPr>
        <w:pStyle w:val="18"/>
        <w:jc w:val="both"/>
        <w:rPr>
          <w:rFonts w:ascii="Times New Roman" w:hAnsi="Times New Roman" w:cs="Times New Roman"/>
          <w:b/>
          <w:bCs/>
          <w:i/>
          <w:sz w:val="24"/>
          <w:szCs w:val="24"/>
          <w:lang w:val="ru-RU"/>
        </w:rPr>
      </w:pPr>
    </w:p>
    <w:p w14:paraId="6EA84978" w14:textId="77777777" w:rsidR="00BD0E00" w:rsidRDefault="00BD0E00" w:rsidP="00BD0E00">
      <w:pPr>
        <w:pStyle w:val="18"/>
        <w:ind w:left="786"/>
        <w:jc w:val="both"/>
        <w:rPr>
          <w:rFonts w:ascii="Times New Roman" w:hAnsi="Times New Roman" w:cs="Times New Roman"/>
          <w:b/>
          <w:bCs/>
          <w:i/>
          <w:sz w:val="24"/>
          <w:szCs w:val="24"/>
          <w:lang w:val="ru-RU"/>
        </w:rPr>
      </w:pPr>
    </w:p>
    <w:p w14:paraId="49177675" w14:textId="77777777" w:rsidR="00BD0E00" w:rsidRDefault="00BD0E00" w:rsidP="00BD0E00">
      <w:pPr>
        <w:spacing w:after="0" w:line="240" w:lineRule="auto"/>
        <w:ind w:left="426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 КЛАСС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560"/>
        <w:gridCol w:w="3025"/>
        <w:gridCol w:w="848"/>
        <w:gridCol w:w="1845"/>
        <w:gridCol w:w="3192"/>
      </w:tblGrid>
      <w:tr w:rsidR="00BD0E00" w14:paraId="50FCC980" w14:textId="77777777" w:rsidTr="007C62DB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2835B5" w14:textId="77777777" w:rsidR="00BD0E00" w:rsidRDefault="00BD0E00" w:rsidP="007C62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A11401" w14:textId="77777777" w:rsidR="00BD0E00" w:rsidRDefault="00BD0E00" w:rsidP="007C62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894D7D" w14:textId="77777777" w:rsidR="00BD0E00" w:rsidRDefault="00BD0E00" w:rsidP="007C62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6EC086" w14:textId="77777777" w:rsidR="00BD0E00" w:rsidRDefault="00BD0E00" w:rsidP="007C62DB">
            <w:pPr>
              <w:spacing w:line="25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Форма организации деятельности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DCC84C" w14:textId="77777777" w:rsidR="00BD0E00" w:rsidRDefault="00BD0E00" w:rsidP="007C62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ЭОР</w:t>
            </w:r>
          </w:p>
        </w:tc>
      </w:tr>
      <w:tr w:rsidR="00BD0E00" w14:paraId="71504728" w14:textId="77777777" w:rsidTr="007C62DB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CB0EB1" w14:textId="77777777" w:rsidR="00BD0E00" w:rsidRDefault="00BD0E00" w:rsidP="007C62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FF51F3" w14:textId="77777777" w:rsidR="00BD0E00" w:rsidRDefault="00BD0E00" w:rsidP="007C62DB">
            <w:pPr>
              <w:widowControl w:val="0"/>
              <w:autoSpaceDE w:val="0"/>
              <w:autoSpaceDN w:val="0"/>
              <w:adjustRightInd w:val="0"/>
              <w:ind w:left="34"/>
              <w:jc w:val="both"/>
              <w:rPr>
                <w:rFonts w:ascii="Times New Roman" w:hAnsi="Times New Roman" w:cs="Times New Roman"/>
                <w:bCs/>
                <w:color w:val="191919"/>
                <w:w w:val="1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191919"/>
                <w:w w:val="105"/>
                <w:sz w:val="24"/>
                <w:szCs w:val="24"/>
              </w:rPr>
              <w:t xml:space="preserve">Математика — это интересно. </w:t>
            </w:r>
            <w:r>
              <w:rPr>
                <w:rFonts w:ascii="Times New Roman" w:hAnsi="Times New Roman" w:cs="Times New Roman"/>
                <w:bCs/>
                <w:i/>
                <w:color w:val="191919"/>
                <w:w w:val="105"/>
                <w:sz w:val="24"/>
                <w:szCs w:val="24"/>
              </w:rPr>
              <w:t>Математика - царица наук.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F7B337" w14:textId="77777777" w:rsidR="00BD0E00" w:rsidRDefault="00BD0E00" w:rsidP="007C62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A319F4" w14:textId="77777777" w:rsidR="00BD0E00" w:rsidRDefault="00BD0E00" w:rsidP="007C62DB">
            <w:r w:rsidRPr="00530420">
              <w:rPr>
                <w:rFonts w:ascii="Times New Roman" w:hAnsi="Times New Roman" w:cs="Times New Roman"/>
                <w:sz w:val="24"/>
                <w:szCs w:val="24"/>
              </w:rPr>
              <w:t>Познавательная игра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27585E" w14:textId="77777777" w:rsidR="00BD0E00" w:rsidRDefault="00BD0E00" w:rsidP="007C62DB">
            <w:pPr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 w:val="16"/>
                <w:szCs w:val="16"/>
              </w:rPr>
            </w:pPr>
            <w:hyperlink r:id="rId6" w:history="1">
              <w:r>
                <w:rPr>
                  <w:rStyle w:val="a7"/>
                  <w:bCs/>
                  <w:sz w:val="16"/>
                  <w:szCs w:val="16"/>
                </w:rPr>
                <w:t>http://www.vneuroka.ru/mathematics.php</w:t>
              </w:r>
            </w:hyperlink>
          </w:p>
          <w:p w14:paraId="1275E6DE" w14:textId="77777777" w:rsidR="00BD0E00" w:rsidRDefault="00BD0E00" w:rsidP="007C62DB">
            <w:pPr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 w:val="16"/>
                <w:szCs w:val="16"/>
              </w:rPr>
            </w:pPr>
            <w:hyperlink r:id="rId7" w:history="1">
              <w:r>
                <w:rPr>
                  <w:rStyle w:val="a7"/>
                  <w:bCs/>
                  <w:sz w:val="16"/>
                  <w:szCs w:val="16"/>
                </w:rPr>
                <w:t>http://puzzle-ru.blogspot.com</w:t>
              </w:r>
            </w:hyperlink>
          </w:p>
          <w:p w14:paraId="50268885" w14:textId="77777777" w:rsidR="00BD0E00" w:rsidRDefault="00BD0E00" w:rsidP="007C62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r>
                <w:rPr>
                  <w:rStyle w:val="a7"/>
                  <w:sz w:val="16"/>
                  <w:szCs w:val="16"/>
                </w:rPr>
                <w:t>http://uchitel.edu54.ru/node/16047?page=1</w:t>
              </w:r>
            </w:hyperlink>
          </w:p>
        </w:tc>
      </w:tr>
      <w:tr w:rsidR="00BD0E00" w14:paraId="227F21AC" w14:textId="77777777" w:rsidTr="007C62DB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C6B880" w14:textId="77777777" w:rsidR="00BD0E00" w:rsidRDefault="00BD0E00" w:rsidP="007C62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A0E0C9" w14:textId="77777777" w:rsidR="00BD0E00" w:rsidRDefault="00BD0E00" w:rsidP="007C62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191919"/>
                <w:w w:val="105"/>
                <w:sz w:val="24"/>
                <w:szCs w:val="24"/>
              </w:rPr>
              <w:t>Танграм: древняя китайская головоломка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DC7A81" w14:textId="77777777" w:rsidR="00BD0E00" w:rsidRDefault="00BD0E00" w:rsidP="007C62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546787" w14:textId="77777777" w:rsidR="00BD0E00" w:rsidRDefault="00BD0E00" w:rsidP="007C62DB">
            <w:r w:rsidRPr="00530420">
              <w:rPr>
                <w:rFonts w:ascii="Times New Roman" w:hAnsi="Times New Roman" w:cs="Times New Roman"/>
                <w:sz w:val="24"/>
                <w:szCs w:val="24"/>
              </w:rPr>
              <w:t>Познавательная игра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147684" w14:textId="77777777" w:rsidR="00BD0E00" w:rsidRDefault="00BD0E00" w:rsidP="007C62DB">
            <w:pPr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 w:val="16"/>
                <w:szCs w:val="16"/>
              </w:rPr>
            </w:pPr>
            <w:hyperlink r:id="rId9" w:history="1">
              <w:r>
                <w:rPr>
                  <w:rStyle w:val="a7"/>
                  <w:bCs/>
                  <w:sz w:val="16"/>
                  <w:szCs w:val="16"/>
                </w:rPr>
                <w:t>http://www.vneuroka.ru/mathematics.php</w:t>
              </w:r>
            </w:hyperlink>
          </w:p>
          <w:p w14:paraId="691382F0" w14:textId="77777777" w:rsidR="00BD0E00" w:rsidRDefault="00BD0E00" w:rsidP="007C62DB">
            <w:pPr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 w:val="16"/>
                <w:szCs w:val="16"/>
              </w:rPr>
            </w:pPr>
            <w:hyperlink r:id="rId10" w:history="1">
              <w:r>
                <w:rPr>
                  <w:rStyle w:val="a7"/>
                  <w:bCs/>
                  <w:sz w:val="16"/>
                  <w:szCs w:val="16"/>
                </w:rPr>
                <w:t>http://puzzle-ru.blogspot.com</w:t>
              </w:r>
            </w:hyperlink>
          </w:p>
          <w:p w14:paraId="2C931AFD" w14:textId="77777777" w:rsidR="00BD0E00" w:rsidRDefault="00BD0E00" w:rsidP="007C62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1" w:history="1">
              <w:r>
                <w:rPr>
                  <w:rStyle w:val="a7"/>
                  <w:sz w:val="16"/>
                  <w:szCs w:val="16"/>
                </w:rPr>
                <w:t>http://uchitel.edu54.ru/node/16047?page=1</w:t>
              </w:r>
            </w:hyperlink>
          </w:p>
        </w:tc>
      </w:tr>
      <w:tr w:rsidR="00BD0E00" w14:paraId="56C746A3" w14:textId="77777777" w:rsidTr="007C62DB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3B7B16" w14:textId="77777777" w:rsidR="00BD0E00" w:rsidRDefault="00BD0E00" w:rsidP="007C62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EDA5ED" w14:textId="77777777" w:rsidR="00BD0E00" w:rsidRDefault="00BD0E00" w:rsidP="007C62DB">
            <w:pPr>
              <w:widowControl w:val="0"/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bCs/>
                <w:color w:val="191919"/>
                <w:w w:val="1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191919"/>
                <w:w w:val="105"/>
                <w:sz w:val="24"/>
                <w:szCs w:val="24"/>
              </w:rPr>
              <w:t>Путешествие точки.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035203" w14:textId="77777777" w:rsidR="00BD0E00" w:rsidRDefault="00BD0E00" w:rsidP="007C62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6E1090" w14:textId="77777777" w:rsidR="00BD0E00" w:rsidRDefault="00BD0E00" w:rsidP="007C62DB">
            <w:r w:rsidRPr="00530420">
              <w:rPr>
                <w:rFonts w:ascii="Times New Roman" w:hAnsi="Times New Roman" w:cs="Times New Roman"/>
                <w:sz w:val="24"/>
                <w:szCs w:val="24"/>
              </w:rPr>
              <w:t>Познавательная игра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7E2520" w14:textId="77777777" w:rsidR="00BD0E00" w:rsidRDefault="00BD0E00" w:rsidP="007C62DB">
            <w:pPr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 w:val="16"/>
                <w:szCs w:val="16"/>
              </w:rPr>
            </w:pPr>
            <w:hyperlink r:id="rId12" w:history="1">
              <w:r>
                <w:rPr>
                  <w:rStyle w:val="a7"/>
                  <w:bCs/>
                  <w:sz w:val="16"/>
                  <w:szCs w:val="16"/>
                </w:rPr>
                <w:t>http://www.vneuroka.ru/mathematics.php</w:t>
              </w:r>
            </w:hyperlink>
          </w:p>
          <w:p w14:paraId="37631B09" w14:textId="77777777" w:rsidR="00BD0E00" w:rsidRDefault="00BD0E00" w:rsidP="007C62DB">
            <w:pPr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 w:val="16"/>
                <w:szCs w:val="16"/>
              </w:rPr>
            </w:pPr>
            <w:hyperlink r:id="rId13" w:history="1">
              <w:r>
                <w:rPr>
                  <w:rStyle w:val="a7"/>
                  <w:bCs/>
                  <w:sz w:val="16"/>
                  <w:szCs w:val="16"/>
                </w:rPr>
                <w:t>http://puzzle-ru.blogspot.com</w:t>
              </w:r>
            </w:hyperlink>
          </w:p>
          <w:p w14:paraId="7010FD03" w14:textId="77777777" w:rsidR="00BD0E00" w:rsidRDefault="00BD0E00" w:rsidP="007C62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4" w:history="1">
              <w:r>
                <w:rPr>
                  <w:rStyle w:val="a7"/>
                  <w:sz w:val="16"/>
                  <w:szCs w:val="16"/>
                </w:rPr>
                <w:t>http://uchitel.edu54.ru/node/16047?page=1</w:t>
              </w:r>
            </w:hyperlink>
          </w:p>
        </w:tc>
      </w:tr>
      <w:tr w:rsidR="00BD0E00" w14:paraId="549A9065" w14:textId="77777777" w:rsidTr="007C62DB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EDC072" w14:textId="77777777" w:rsidR="00BD0E00" w:rsidRDefault="00BD0E00" w:rsidP="007C62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3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FC9819" w14:textId="77777777" w:rsidR="00BD0E00" w:rsidRDefault="00BD0E00" w:rsidP="007C62DB">
            <w:pPr>
              <w:widowControl w:val="0"/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bCs/>
                <w:color w:val="191919"/>
                <w:w w:val="1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191919"/>
                <w:w w:val="105"/>
                <w:sz w:val="24"/>
                <w:szCs w:val="24"/>
              </w:rPr>
              <w:t>Игры с кубиками. "Спичечный" конструктор.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63EA40" w14:textId="77777777" w:rsidR="00BD0E00" w:rsidRDefault="00BD0E00" w:rsidP="007C62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1E53C4" w14:textId="77777777" w:rsidR="00BD0E00" w:rsidRDefault="00BD0E00" w:rsidP="007C62DB">
            <w:r w:rsidRPr="00530420">
              <w:rPr>
                <w:rFonts w:ascii="Times New Roman" w:hAnsi="Times New Roman" w:cs="Times New Roman"/>
                <w:sz w:val="24"/>
                <w:szCs w:val="24"/>
              </w:rPr>
              <w:t>Познавательная игра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808116" w14:textId="77777777" w:rsidR="00BD0E00" w:rsidRDefault="00BD0E00" w:rsidP="007C62DB">
            <w:pPr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 w:val="16"/>
                <w:szCs w:val="16"/>
              </w:rPr>
            </w:pPr>
            <w:hyperlink r:id="rId15" w:history="1">
              <w:r>
                <w:rPr>
                  <w:rStyle w:val="a7"/>
                  <w:bCs/>
                  <w:sz w:val="16"/>
                  <w:szCs w:val="16"/>
                </w:rPr>
                <w:t>http://www.vneuroka.ru/mathematics.php</w:t>
              </w:r>
            </w:hyperlink>
          </w:p>
          <w:p w14:paraId="63E50A2C" w14:textId="77777777" w:rsidR="00BD0E00" w:rsidRDefault="00BD0E00" w:rsidP="007C62DB">
            <w:pPr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 w:val="16"/>
                <w:szCs w:val="16"/>
              </w:rPr>
            </w:pPr>
            <w:hyperlink r:id="rId16" w:history="1">
              <w:r>
                <w:rPr>
                  <w:rStyle w:val="a7"/>
                  <w:bCs/>
                  <w:sz w:val="16"/>
                  <w:szCs w:val="16"/>
                </w:rPr>
                <w:t>http://puzzle-ru.blogspot.com</w:t>
              </w:r>
            </w:hyperlink>
          </w:p>
          <w:p w14:paraId="64C42A60" w14:textId="77777777" w:rsidR="00BD0E00" w:rsidRDefault="00BD0E00" w:rsidP="007C62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7" w:history="1">
              <w:r>
                <w:rPr>
                  <w:rStyle w:val="a7"/>
                  <w:sz w:val="16"/>
                  <w:szCs w:val="16"/>
                </w:rPr>
                <w:t>http://uchitel.edu54.ru/node/16047?page=1</w:t>
              </w:r>
            </w:hyperlink>
          </w:p>
        </w:tc>
      </w:tr>
      <w:tr w:rsidR="00BD0E00" w14:paraId="2A6495AD" w14:textId="77777777" w:rsidTr="007C62DB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A265A2" w14:textId="77777777" w:rsidR="00BD0E00" w:rsidRDefault="00BD0E00" w:rsidP="007C62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21C3C2" w14:textId="77777777" w:rsidR="00BD0E00" w:rsidRDefault="00BD0E00" w:rsidP="007C62DB">
            <w:pPr>
              <w:widowControl w:val="0"/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bCs/>
                <w:color w:val="191919"/>
                <w:w w:val="1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191919"/>
                <w:w w:val="105"/>
                <w:sz w:val="24"/>
                <w:szCs w:val="24"/>
              </w:rPr>
              <w:t>Танграм: древняя китайская головоломка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5F9D07" w14:textId="77777777" w:rsidR="00BD0E00" w:rsidRDefault="00BD0E00" w:rsidP="007C62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17EE2F" w14:textId="77777777" w:rsidR="00BD0E00" w:rsidRDefault="00BD0E00" w:rsidP="007C62DB">
            <w:r w:rsidRPr="00530420">
              <w:rPr>
                <w:rFonts w:ascii="Times New Roman" w:hAnsi="Times New Roman" w:cs="Times New Roman"/>
                <w:sz w:val="24"/>
                <w:szCs w:val="24"/>
              </w:rPr>
              <w:t>Познавательная игра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195657" w14:textId="77777777" w:rsidR="00BD0E00" w:rsidRDefault="00BD0E00" w:rsidP="007C62DB">
            <w:pPr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 w:val="16"/>
                <w:szCs w:val="16"/>
              </w:rPr>
            </w:pPr>
            <w:hyperlink r:id="rId18" w:history="1">
              <w:r>
                <w:rPr>
                  <w:rStyle w:val="a7"/>
                  <w:bCs/>
                  <w:sz w:val="16"/>
                  <w:szCs w:val="16"/>
                </w:rPr>
                <w:t>http://www.vneuroka.ru/mathematics.php</w:t>
              </w:r>
            </w:hyperlink>
          </w:p>
          <w:p w14:paraId="16123C92" w14:textId="77777777" w:rsidR="00BD0E00" w:rsidRDefault="00BD0E00" w:rsidP="007C62DB">
            <w:pPr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 w:val="16"/>
                <w:szCs w:val="16"/>
              </w:rPr>
            </w:pPr>
            <w:hyperlink r:id="rId19" w:history="1">
              <w:r>
                <w:rPr>
                  <w:rStyle w:val="a7"/>
                  <w:bCs/>
                  <w:sz w:val="16"/>
                  <w:szCs w:val="16"/>
                </w:rPr>
                <w:t>http://puzzle-ru.blogspot.com</w:t>
              </w:r>
            </w:hyperlink>
          </w:p>
          <w:p w14:paraId="54AA7558" w14:textId="77777777" w:rsidR="00BD0E00" w:rsidRDefault="00BD0E00" w:rsidP="007C62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0" w:history="1">
              <w:r>
                <w:rPr>
                  <w:rStyle w:val="a7"/>
                  <w:sz w:val="16"/>
                  <w:szCs w:val="16"/>
                </w:rPr>
                <w:t>http://uchitel.edu54.ru/node/16047?page=1</w:t>
              </w:r>
            </w:hyperlink>
          </w:p>
        </w:tc>
      </w:tr>
      <w:tr w:rsidR="00BD0E00" w14:paraId="1CC6671C" w14:textId="77777777" w:rsidTr="007C62DB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CEC61E" w14:textId="77777777" w:rsidR="00BD0E00" w:rsidRDefault="00BD0E00" w:rsidP="007C62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93568C" w14:textId="77777777" w:rsidR="00BD0E00" w:rsidRDefault="00BD0E00" w:rsidP="007C62DB">
            <w:pPr>
              <w:widowControl w:val="0"/>
              <w:autoSpaceDE w:val="0"/>
              <w:autoSpaceDN w:val="0"/>
              <w:adjustRightInd w:val="0"/>
              <w:spacing w:line="316" w:lineRule="exact"/>
              <w:ind w:left="34"/>
              <w:rPr>
                <w:rFonts w:ascii="Times New Roman" w:hAnsi="Times New Roman" w:cs="Times New Roman"/>
                <w:bCs/>
                <w:color w:val="191919"/>
                <w:w w:val="1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191919"/>
                <w:w w:val="105"/>
                <w:sz w:val="24"/>
                <w:szCs w:val="24"/>
              </w:rPr>
              <w:t>Волшебная линейка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6C1732" w14:textId="77777777" w:rsidR="00BD0E00" w:rsidRDefault="00BD0E00" w:rsidP="007C62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C2A6F1" w14:textId="77777777" w:rsidR="00BD0E00" w:rsidRDefault="00BD0E00" w:rsidP="007C62DB">
            <w:r w:rsidRPr="00530420">
              <w:rPr>
                <w:rFonts w:ascii="Times New Roman" w:hAnsi="Times New Roman" w:cs="Times New Roman"/>
                <w:sz w:val="24"/>
                <w:szCs w:val="24"/>
              </w:rPr>
              <w:t>Познавательная игра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8B33DB" w14:textId="77777777" w:rsidR="00BD0E00" w:rsidRDefault="00BD0E00" w:rsidP="007C62DB">
            <w:pPr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 w:val="16"/>
                <w:szCs w:val="16"/>
              </w:rPr>
            </w:pPr>
            <w:hyperlink r:id="rId21" w:history="1">
              <w:r>
                <w:rPr>
                  <w:rStyle w:val="a7"/>
                  <w:bCs/>
                  <w:sz w:val="16"/>
                  <w:szCs w:val="16"/>
                </w:rPr>
                <w:t>http://www.vneuroka.ru/mathematics.php</w:t>
              </w:r>
            </w:hyperlink>
          </w:p>
          <w:p w14:paraId="4F513D43" w14:textId="77777777" w:rsidR="00BD0E00" w:rsidRDefault="00BD0E00" w:rsidP="007C62DB">
            <w:pPr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 w:val="16"/>
                <w:szCs w:val="16"/>
              </w:rPr>
            </w:pPr>
            <w:hyperlink r:id="rId22" w:history="1">
              <w:r>
                <w:rPr>
                  <w:rStyle w:val="a7"/>
                  <w:bCs/>
                  <w:sz w:val="16"/>
                  <w:szCs w:val="16"/>
                </w:rPr>
                <w:t>http://puzzle-ru.blogspot.com</w:t>
              </w:r>
            </w:hyperlink>
          </w:p>
          <w:p w14:paraId="7AA811F9" w14:textId="77777777" w:rsidR="00BD0E00" w:rsidRDefault="00BD0E00" w:rsidP="007C62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3" w:history="1">
              <w:r>
                <w:rPr>
                  <w:rStyle w:val="a7"/>
                  <w:sz w:val="16"/>
                  <w:szCs w:val="16"/>
                </w:rPr>
                <w:t>http://uchitel.edu54.ru/node/16047?page=1</w:t>
              </w:r>
            </w:hyperlink>
          </w:p>
        </w:tc>
      </w:tr>
      <w:tr w:rsidR="00BD0E00" w14:paraId="0EBB22E6" w14:textId="77777777" w:rsidTr="007C62DB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6E5526" w14:textId="77777777" w:rsidR="00BD0E00" w:rsidRDefault="00BD0E00" w:rsidP="007C62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C53A37" w14:textId="77777777" w:rsidR="00BD0E00" w:rsidRDefault="00BD0E00" w:rsidP="007C62DB">
            <w:pPr>
              <w:widowControl w:val="0"/>
              <w:autoSpaceDE w:val="0"/>
              <w:autoSpaceDN w:val="0"/>
              <w:adjustRightInd w:val="0"/>
              <w:spacing w:line="316" w:lineRule="exact"/>
              <w:ind w:left="34"/>
              <w:rPr>
                <w:rFonts w:ascii="Times New Roman" w:hAnsi="Times New Roman" w:cs="Times New Roman"/>
                <w:bCs/>
                <w:color w:val="191919"/>
                <w:w w:val="1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191919"/>
                <w:w w:val="105"/>
                <w:sz w:val="24"/>
                <w:szCs w:val="24"/>
              </w:rPr>
              <w:t>Праздник числа 10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573EA6" w14:textId="77777777" w:rsidR="00BD0E00" w:rsidRDefault="00BD0E00" w:rsidP="007C62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0B6204" w14:textId="77777777" w:rsidR="00BD0E00" w:rsidRDefault="00BD0E00" w:rsidP="007C62DB">
            <w:r w:rsidRPr="00530420">
              <w:rPr>
                <w:rFonts w:ascii="Times New Roman" w:hAnsi="Times New Roman" w:cs="Times New Roman"/>
                <w:sz w:val="24"/>
                <w:szCs w:val="24"/>
              </w:rPr>
              <w:t>Познавательная игра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BBE2BD" w14:textId="77777777" w:rsidR="00BD0E00" w:rsidRDefault="00BD0E00" w:rsidP="007C62DB">
            <w:pPr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 w:val="16"/>
                <w:szCs w:val="16"/>
              </w:rPr>
            </w:pPr>
            <w:hyperlink r:id="rId24" w:history="1">
              <w:r>
                <w:rPr>
                  <w:rStyle w:val="a7"/>
                  <w:bCs/>
                  <w:sz w:val="16"/>
                  <w:szCs w:val="16"/>
                </w:rPr>
                <w:t>http://www.vneuroka.ru/mathematics.php</w:t>
              </w:r>
            </w:hyperlink>
          </w:p>
          <w:p w14:paraId="4DF61160" w14:textId="77777777" w:rsidR="00BD0E00" w:rsidRDefault="00BD0E00" w:rsidP="007C62DB">
            <w:pPr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 w:val="16"/>
                <w:szCs w:val="16"/>
              </w:rPr>
            </w:pPr>
            <w:hyperlink r:id="rId25" w:history="1">
              <w:r>
                <w:rPr>
                  <w:rStyle w:val="a7"/>
                  <w:bCs/>
                  <w:sz w:val="16"/>
                  <w:szCs w:val="16"/>
                </w:rPr>
                <w:t>http://puzzle-ru.blogspot.com</w:t>
              </w:r>
            </w:hyperlink>
          </w:p>
          <w:p w14:paraId="740569DC" w14:textId="77777777" w:rsidR="00BD0E00" w:rsidRDefault="00BD0E00" w:rsidP="007C62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6" w:history="1">
              <w:r>
                <w:rPr>
                  <w:rStyle w:val="a7"/>
                  <w:sz w:val="16"/>
                  <w:szCs w:val="16"/>
                </w:rPr>
                <w:t>http://uchitel.edu54.ru/node/16047?page=1</w:t>
              </w:r>
            </w:hyperlink>
          </w:p>
        </w:tc>
      </w:tr>
      <w:tr w:rsidR="00BD0E00" w14:paraId="665C33FB" w14:textId="77777777" w:rsidTr="007C62DB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367C57" w14:textId="77777777" w:rsidR="00BD0E00" w:rsidRDefault="00BD0E00" w:rsidP="007C62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4CE495" w14:textId="77777777" w:rsidR="00BD0E00" w:rsidRDefault="00BD0E00" w:rsidP="007C62DB">
            <w:pPr>
              <w:widowControl w:val="0"/>
              <w:autoSpaceDE w:val="0"/>
              <w:autoSpaceDN w:val="0"/>
              <w:adjustRightInd w:val="0"/>
              <w:spacing w:line="316" w:lineRule="exact"/>
              <w:ind w:left="34"/>
              <w:rPr>
                <w:rFonts w:ascii="Times New Roman" w:hAnsi="Times New Roman" w:cs="Times New Roman"/>
                <w:bCs/>
                <w:color w:val="191919"/>
                <w:w w:val="1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191919"/>
                <w:w w:val="105"/>
                <w:sz w:val="24"/>
                <w:szCs w:val="24"/>
              </w:rPr>
              <w:t>Конструирование многоугольников из деталей танграма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E9ECD6" w14:textId="77777777" w:rsidR="00BD0E00" w:rsidRDefault="00BD0E00" w:rsidP="007C62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2FBD3D" w14:textId="77777777" w:rsidR="00BD0E00" w:rsidRDefault="00BD0E00" w:rsidP="007C62DB">
            <w:r w:rsidRPr="00EB3A23">
              <w:rPr>
                <w:rFonts w:ascii="Times New Roman" w:hAnsi="Times New Roman" w:cs="Times New Roman"/>
                <w:sz w:val="24"/>
                <w:szCs w:val="24"/>
              </w:rPr>
              <w:t>Познавательная игра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7B8B6E" w14:textId="77777777" w:rsidR="00BD0E00" w:rsidRDefault="00BD0E00" w:rsidP="007C62DB">
            <w:pPr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 w:val="16"/>
                <w:szCs w:val="16"/>
              </w:rPr>
            </w:pPr>
            <w:hyperlink r:id="rId27" w:history="1">
              <w:r>
                <w:rPr>
                  <w:rStyle w:val="a7"/>
                  <w:bCs/>
                  <w:sz w:val="16"/>
                  <w:szCs w:val="16"/>
                </w:rPr>
                <w:t>http://www.vneuroka.ru/mathematics.php</w:t>
              </w:r>
            </w:hyperlink>
          </w:p>
          <w:p w14:paraId="4AA0AC43" w14:textId="77777777" w:rsidR="00BD0E00" w:rsidRDefault="00BD0E00" w:rsidP="007C62DB">
            <w:pPr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 w:val="16"/>
                <w:szCs w:val="16"/>
              </w:rPr>
            </w:pPr>
            <w:hyperlink r:id="rId28" w:history="1">
              <w:r>
                <w:rPr>
                  <w:rStyle w:val="a7"/>
                  <w:bCs/>
                  <w:sz w:val="16"/>
                  <w:szCs w:val="16"/>
                </w:rPr>
                <w:t>http://puzzle-ru.blogspot.com</w:t>
              </w:r>
            </w:hyperlink>
          </w:p>
          <w:p w14:paraId="10FD741D" w14:textId="77777777" w:rsidR="00BD0E00" w:rsidRDefault="00BD0E00" w:rsidP="007C62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9" w:history="1">
              <w:r>
                <w:rPr>
                  <w:rStyle w:val="a7"/>
                  <w:sz w:val="16"/>
                  <w:szCs w:val="16"/>
                </w:rPr>
                <w:t>http://uchitel.edu54.ru/node/16047?page=1</w:t>
              </w:r>
            </w:hyperlink>
          </w:p>
        </w:tc>
      </w:tr>
      <w:tr w:rsidR="00BD0E00" w14:paraId="23C84290" w14:textId="77777777" w:rsidTr="007C62DB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430DE7" w14:textId="77777777" w:rsidR="00BD0E00" w:rsidRDefault="00BD0E00" w:rsidP="007C62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79626E" w14:textId="77777777" w:rsidR="00BD0E00" w:rsidRDefault="00BD0E00" w:rsidP="007C62DB">
            <w:pPr>
              <w:widowControl w:val="0"/>
              <w:autoSpaceDE w:val="0"/>
              <w:autoSpaceDN w:val="0"/>
              <w:adjustRightInd w:val="0"/>
              <w:spacing w:line="316" w:lineRule="exact"/>
              <w:ind w:left="34"/>
              <w:rPr>
                <w:rFonts w:ascii="Times New Roman" w:hAnsi="Times New Roman" w:cs="Times New Roman"/>
                <w:bCs/>
                <w:color w:val="191919"/>
                <w:w w:val="1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191919"/>
                <w:w w:val="105"/>
                <w:sz w:val="24"/>
                <w:szCs w:val="24"/>
              </w:rPr>
              <w:t>Игра-соревнование «Весёлый счёт»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C21E8E" w14:textId="77777777" w:rsidR="00BD0E00" w:rsidRDefault="00BD0E00" w:rsidP="007C62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1B0C84" w14:textId="77777777" w:rsidR="00BD0E00" w:rsidRDefault="00BD0E00" w:rsidP="007C62DB">
            <w:r w:rsidRPr="00EB3A23">
              <w:rPr>
                <w:rFonts w:ascii="Times New Roman" w:hAnsi="Times New Roman" w:cs="Times New Roman"/>
                <w:sz w:val="24"/>
                <w:szCs w:val="24"/>
              </w:rPr>
              <w:t>Познавательная игра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BC297A" w14:textId="77777777" w:rsidR="00BD0E00" w:rsidRDefault="00BD0E00" w:rsidP="007C62DB">
            <w:pPr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 w:val="16"/>
                <w:szCs w:val="16"/>
              </w:rPr>
            </w:pPr>
            <w:hyperlink r:id="rId30" w:history="1">
              <w:r>
                <w:rPr>
                  <w:rStyle w:val="a7"/>
                  <w:bCs/>
                  <w:sz w:val="16"/>
                  <w:szCs w:val="16"/>
                </w:rPr>
                <w:t>http://www.vneuroka.ru/mathematics.php</w:t>
              </w:r>
            </w:hyperlink>
          </w:p>
          <w:p w14:paraId="578FFB2B" w14:textId="77777777" w:rsidR="00BD0E00" w:rsidRDefault="00BD0E00" w:rsidP="007C62DB">
            <w:pPr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 w:val="16"/>
                <w:szCs w:val="16"/>
              </w:rPr>
            </w:pPr>
            <w:hyperlink r:id="rId31" w:history="1">
              <w:r>
                <w:rPr>
                  <w:rStyle w:val="a7"/>
                  <w:bCs/>
                  <w:sz w:val="16"/>
                  <w:szCs w:val="16"/>
                </w:rPr>
                <w:t>http://puzzle-ru.blogspot.com</w:t>
              </w:r>
            </w:hyperlink>
          </w:p>
          <w:p w14:paraId="49A39642" w14:textId="77777777" w:rsidR="00BD0E00" w:rsidRDefault="00BD0E00" w:rsidP="007C62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32" w:history="1">
              <w:r>
                <w:rPr>
                  <w:rStyle w:val="a7"/>
                  <w:sz w:val="16"/>
                  <w:szCs w:val="16"/>
                </w:rPr>
                <w:t>http://uchitel.edu54.ru/node/16047?page=1</w:t>
              </w:r>
            </w:hyperlink>
          </w:p>
        </w:tc>
      </w:tr>
      <w:tr w:rsidR="00BD0E00" w14:paraId="0CC284AC" w14:textId="77777777" w:rsidTr="007C62DB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AE46F5" w14:textId="77777777" w:rsidR="00BD0E00" w:rsidRDefault="00BD0E00" w:rsidP="007C62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E50B22" w14:textId="77777777" w:rsidR="00BD0E00" w:rsidRDefault="00BD0E00" w:rsidP="007C62DB">
            <w:pPr>
              <w:widowControl w:val="0"/>
              <w:autoSpaceDE w:val="0"/>
              <w:autoSpaceDN w:val="0"/>
              <w:adjustRightInd w:val="0"/>
              <w:spacing w:line="220" w:lineRule="exact"/>
              <w:ind w:left="34"/>
              <w:rPr>
                <w:rFonts w:ascii="Times New Roman" w:hAnsi="Times New Roman" w:cs="Times New Roman"/>
                <w:bCs/>
                <w:color w:val="191919"/>
                <w:w w:val="1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191919"/>
                <w:w w:val="105"/>
                <w:sz w:val="24"/>
                <w:szCs w:val="24"/>
              </w:rPr>
              <w:t>Игры с кубиками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E8E0EF" w14:textId="77777777" w:rsidR="00BD0E00" w:rsidRDefault="00BD0E00" w:rsidP="007C62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09F28A" w14:textId="77777777" w:rsidR="00BD0E00" w:rsidRDefault="00BD0E00" w:rsidP="007C62DB">
            <w:r w:rsidRPr="00EB3A23">
              <w:rPr>
                <w:rFonts w:ascii="Times New Roman" w:hAnsi="Times New Roman" w:cs="Times New Roman"/>
                <w:sz w:val="24"/>
                <w:szCs w:val="24"/>
              </w:rPr>
              <w:t>Познавательная игра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AA5713" w14:textId="77777777" w:rsidR="00BD0E00" w:rsidRDefault="00BD0E00" w:rsidP="007C62DB">
            <w:pPr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 w:val="16"/>
                <w:szCs w:val="16"/>
              </w:rPr>
            </w:pPr>
            <w:hyperlink r:id="rId33" w:history="1">
              <w:r>
                <w:rPr>
                  <w:rStyle w:val="a7"/>
                  <w:bCs/>
                  <w:sz w:val="16"/>
                  <w:szCs w:val="16"/>
                </w:rPr>
                <w:t>http://www.vneuroka.ru/mathematics.php</w:t>
              </w:r>
            </w:hyperlink>
          </w:p>
          <w:p w14:paraId="3FDB3D8F" w14:textId="77777777" w:rsidR="00BD0E00" w:rsidRDefault="00BD0E00" w:rsidP="007C62DB">
            <w:pPr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 w:val="16"/>
                <w:szCs w:val="16"/>
              </w:rPr>
            </w:pPr>
            <w:hyperlink r:id="rId34" w:history="1">
              <w:r>
                <w:rPr>
                  <w:rStyle w:val="a7"/>
                  <w:bCs/>
                  <w:sz w:val="16"/>
                  <w:szCs w:val="16"/>
                </w:rPr>
                <w:t>http://puzzle-ru.blogspot.com</w:t>
              </w:r>
            </w:hyperlink>
          </w:p>
          <w:p w14:paraId="58D55FA1" w14:textId="77777777" w:rsidR="00BD0E00" w:rsidRDefault="00BD0E00" w:rsidP="007C62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35" w:history="1">
              <w:r>
                <w:rPr>
                  <w:rStyle w:val="a7"/>
                  <w:sz w:val="16"/>
                  <w:szCs w:val="16"/>
                </w:rPr>
                <w:t>http://uchitel.edu54.ru/node/16047?page=1</w:t>
              </w:r>
            </w:hyperlink>
          </w:p>
        </w:tc>
      </w:tr>
      <w:tr w:rsidR="00BD0E00" w14:paraId="1FDE6E71" w14:textId="77777777" w:rsidTr="007C62DB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688484" w14:textId="77777777" w:rsidR="00BD0E00" w:rsidRDefault="00BD0E00" w:rsidP="007C62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11-12</w:t>
            </w:r>
          </w:p>
        </w:tc>
        <w:tc>
          <w:tcPr>
            <w:tcW w:w="3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B0811D" w14:textId="77777777" w:rsidR="00BD0E00" w:rsidRDefault="00BD0E00" w:rsidP="007C62DB">
            <w:pPr>
              <w:widowControl w:val="0"/>
              <w:autoSpaceDE w:val="0"/>
              <w:autoSpaceDN w:val="0"/>
              <w:adjustRightInd w:val="0"/>
              <w:spacing w:line="316" w:lineRule="exact"/>
              <w:ind w:left="34"/>
              <w:rPr>
                <w:rFonts w:ascii="Times New Roman" w:hAnsi="Times New Roman" w:cs="Times New Roman"/>
                <w:bCs/>
                <w:color w:val="191919"/>
                <w:w w:val="1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191919"/>
                <w:w w:val="105"/>
                <w:sz w:val="24"/>
                <w:szCs w:val="24"/>
              </w:rPr>
              <w:t>Конструкторы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56021E" w14:textId="77777777" w:rsidR="00BD0E00" w:rsidRDefault="00BD0E00" w:rsidP="007C62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9BDE71" w14:textId="77777777" w:rsidR="00BD0E00" w:rsidRDefault="00BD0E00" w:rsidP="007C62DB">
            <w:r w:rsidRPr="00EB3A23">
              <w:rPr>
                <w:rFonts w:ascii="Times New Roman" w:hAnsi="Times New Roman" w:cs="Times New Roman"/>
                <w:sz w:val="24"/>
                <w:szCs w:val="24"/>
              </w:rPr>
              <w:t>Познавательная игра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B1489A" w14:textId="77777777" w:rsidR="00BD0E00" w:rsidRDefault="00BD0E00" w:rsidP="007C62DB">
            <w:pPr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 w:val="16"/>
                <w:szCs w:val="16"/>
              </w:rPr>
            </w:pPr>
            <w:hyperlink r:id="rId36" w:history="1">
              <w:r>
                <w:rPr>
                  <w:rStyle w:val="a7"/>
                  <w:bCs/>
                  <w:sz w:val="16"/>
                  <w:szCs w:val="16"/>
                </w:rPr>
                <w:t>http://www.vneuroka.ru/mathematics.php</w:t>
              </w:r>
            </w:hyperlink>
          </w:p>
          <w:p w14:paraId="1B3B1497" w14:textId="77777777" w:rsidR="00BD0E00" w:rsidRDefault="00BD0E00" w:rsidP="007C62DB">
            <w:pPr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 w:val="16"/>
                <w:szCs w:val="16"/>
              </w:rPr>
            </w:pPr>
            <w:hyperlink r:id="rId37" w:history="1">
              <w:r>
                <w:rPr>
                  <w:rStyle w:val="a7"/>
                  <w:bCs/>
                  <w:sz w:val="16"/>
                  <w:szCs w:val="16"/>
                </w:rPr>
                <w:t>http://puzzle-ru.blogspot.com</w:t>
              </w:r>
            </w:hyperlink>
          </w:p>
          <w:p w14:paraId="449193C3" w14:textId="77777777" w:rsidR="00BD0E00" w:rsidRDefault="00BD0E00" w:rsidP="007C62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38" w:history="1">
              <w:r>
                <w:rPr>
                  <w:rStyle w:val="a7"/>
                  <w:sz w:val="16"/>
                  <w:szCs w:val="16"/>
                </w:rPr>
                <w:t>http://uchitel.edu54.ru/node/16047?page=1</w:t>
              </w:r>
            </w:hyperlink>
          </w:p>
        </w:tc>
      </w:tr>
      <w:tr w:rsidR="00BD0E00" w14:paraId="48AF752E" w14:textId="77777777" w:rsidTr="007C62DB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3FAD48" w14:textId="77777777" w:rsidR="00BD0E00" w:rsidRDefault="00BD0E00" w:rsidP="007C62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E780E5" w14:textId="77777777" w:rsidR="00BD0E00" w:rsidRDefault="00BD0E00" w:rsidP="007C62DB">
            <w:pPr>
              <w:widowControl w:val="0"/>
              <w:autoSpaceDE w:val="0"/>
              <w:autoSpaceDN w:val="0"/>
              <w:adjustRightInd w:val="0"/>
              <w:spacing w:line="316" w:lineRule="exact"/>
              <w:ind w:left="34"/>
              <w:rPr>
                <w:rFonts w:ascii="Times New Roman" w:hAnsi="Times New Roman" w:cs="Times New Roman"/>
                <w:bCs/>
                <w:color w:val="191919"/>
                <w:w w:val="1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191919"/>
                <w:w w:val="105"/>
                <w:sz w:val="24"/>
                <w:szCs w:val="24"/>
              </w:rPr>
              <w:t>Весёлая геометрия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488D95" w14:textId="77777777" w:rsidR="00BD0E00" w:rsidRDefault="00BD0E00" w:rsidP="007C62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6C7668" w14:textId="77777777" w:rsidR="00BD0E00" w:rsidRDefault="00BD0E00" w:rsidP="007C62DB">
            <w:r w:rsidRPr="00EB3A23">
              <w:rPr>
                <w:rFonts w:ascii="Times New Roman" w:hAnsi="Times New Roman" w:cs="Times New Roman"/>
                <w:sz w:val="24"/>
                <w:szCs w:val="24"/>
              </w:rPr>
              <w:t>Познавательная игра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072F20" w14:textId="77777777" w:rsidR="00BD0E00" w:rsidRDefault="00BD0E00" w:rsidP="007C62DB">
            <w:pPr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 w:val="16"/>
                <w:szCs w:val="16"/>
              </w:rPr>
            </w:pPr>
            <w:hyperlink r:id="rId39" w:history="1">
              <w:r>
                <w:rPr>
                  <w:rStyle w:val="a7"/>
                  <w:bCs/>
                  <w:sz w:val="16"/>
                  <w:szCs w:val="16"/>
                </w:rPr>
                <w:t>http://www.vneuroka.ru/mathematics.php</w:t>
              </w:r>
            </w:hyperlink>
          </w:p>
          <w:p w14:paraId="4CA7B312" w14:textId="77777777" w:rsidR="00BD0E00" w:rsidRDefault="00BD0E00" w:rsidP="007C62DB">
            <w:pPr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 w:val="16"/>
                <w:szCs w:val="16"/>
              </w:rPr>
            </w:pPr>
            <w:hyperlink r:id="rId40" w:history="1">
              <w:r>
                <w:rPr>
                  <w:rStyle w:val="a7"/>
                  <w:bCs/>
                  <w:sz w:val="16"/>
                  <w:szCs w:val="16"/>
                </w:rPr>
                <w:t>http://puzzle-ru.blogspot.com</w:t>
              </w:r>
            </w:hyperlink>
          </w:p>
          <w:p w14:paraId="588D8836" w14:textId="77777777" w:rsidR="00BD0E00" w:rsidRDefault="00BD0E00" w:rsidP="007C62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41" w:history="1">
              <w:r>
                <w:rPr>
                  <w:rStyle w:val="a7"/>
                  <w:sz w:val="16"/>
                  <w:szCs w:val="16"/>
                </w:rPr>
                <w:t>http://uchitel.edu54.ru/node/16047?page=1</w:t>
              </w:r>
            </w:hyperlink>
          </w:p>
        </w:tc>
      </w:tr>
      <w:tr w:rsidR="00BD0E00" w14:paraId="12BDE035" w14:textId="77777777" w:rsidTr="007C62DB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2F3F54" w14:textId="77777777" w:rsidR="00BD0E00" w:rsidRDefault="00BD0E00" w:rsidP="007C62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9D3648" w14:textId="77777777" w:rsidR="00BD0E00" w:rsidRDefault="00BD0E00" w:rsidP="007C62DB">
            <w:pPr>
              <w:widowControl w:val="0"/>
              <w:autoSpaceDE w:val="0"/>
              <w:autoSpaceDN w:val="0"/>
              <w:adjustRightInd w:val="0"/>
              <w:spacing w:line="316" w:lineRule="exact"/>
              <w:ind w:left="34"/>
              <w:rPr>
                <w:rFonts w:ascii="Times New Roman" w:hAnsi="Times New Roman" w:cs="Times New Roman"/>
                <w:bCs/>
                <w:color w:val="191919"/>
                <w:w w:val="1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191919"/>
                <w:w w:val="105"/>
                <w:sz w:val="24"/>
                <w:szCs w:val="24"/>
              </w:rPr>
              <w:t>Математические игры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384DE9" w14:textId="77777777" w:rsidR="00BD0E00" w:rsidRDefault="00BD0E00" w:rsidP="007C62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11B0BE" w14:textId="77777777" w:rsidR="00BD0E00" w:rsidRDefault="00BD0E00" w:rsidP="007C62DB">
            <w:r w:rsidRPr="00EB3A23">
              <w:rPr>
                <w:rFonts w:ascii="Times New Roman" w:hAnsi="Times New Roman" w:cs="Times New Roman"/>
                <w:sz w:val="24"/>
                <w:szCs w:val="24"/>
              </w:rPr>
              <w:t>Познавательная игра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B665B5" w14:textId="77777777" w:rsidR="00BD0E00" w:rsidRDefault="00BD0E00" w:rsidP="007C62DB">
            <w:pPr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 w:val="16"/>
                <w:szCs w:val="16"/>
              </w:rPr>
            </w:pPr>
            <w:hyperlink r:id="rId42" w:history="1">
              <w:r>
                <w:rPr>
                  <w:rStyle w:val="a7"/>
                  <w:bCs/>
                  <w:sz w:val="16"/>
                  <w:szCs w:val="16"/>
                </w:rPr>
                <w:t>http://www.vneuroka.ru/mathematics.php</w:t>
              </w:r>
            </w:hyperlink>
          </w:p>
          <w:p w14:paraId="57688DD2" w14:textId="77777777" w:rsidR="00BD0E00" w:rsidRDefault="00BD0E00" w:rsidP="007C62DB">
            <w:pPr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 w:val="16"/>
                <w:szCs w:val="16"/>
              </w:rPr>
            </w:pPr>
            <w:hyperlink r:id="rId43" w:history="1">
              <w:r>
                <w:rPr>
                  <w:rStyle w:val="a7"/>
                  <w:bCs/>
                  <w:sz w:val="16"/>
                  <w:szCs w:val="16"/>
                </w:rPr>
                <w:t>http://puzzle-ru.blogspot.com</w:t>
              </w:r>
            </w:hyperlink>
          </w:p>
          <w:p w14:paraId="61158C8D" w14:textId="77777777" w:rsidR="00BD0E00" w:rsidRDefault="00BD0E00" w:rsidP="007C62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44" w:history="1">
              <w:r>
                <w:rPr>
                  <w:rStyle w:val="a7"/>
                  <w:sz w:val="16"/>
                  <w:szCs w:val="16"/>
                </w:rPr>
                <w:t>http://uchitel.edu54.ru/node/16047?page=1</w:t>
              </w:r>
            </w:hyperlink>
          </w:p>
        </w:tc>
      </w:tr>
      <w:tr w:rsidR="00BD0E00" w14:paraId="35BA08D3" w14:textId="77777777" w:rsidTr="007C62DB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4F02B6" w14:textId="77777777" w:rsidR="00BD0E00" w:rsidRDefault="00BD0E00" w:rsidP="007C62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15-16</w:t>
            </w:r>
          </w:p>
        </w:tc>
        <w:tc>
          <w:tcPr>
            <w:tcW w:w="3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27AF1A" w14:textId="77777777" w:rsidR="00BD0E00" w:rsidRDefault="00BD0E00" w:rsidP="007C62DB">
            <w:pPr>
              <w:widowControl w:val="0"/>
              <w:autoSpaceDE w:val="0"/>
              <w:autoSpaceDN w:val="0"/>
              <w:adjustRightInd w:val="0"/>
              <w:spacing w:line="316" w:lineRule="exact"/>
              <w:ind w:left="34"/>
              <w:rPr>
                <w:rFonts w:ascii="Times New Roman" w:hAnsi="Times New Roman" w:cs="Times New Roman"/>
                <w:bCs/>
                <w:color w:val="191919"/>
                <w:w w:val="1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191919"/>
                <w:w w:val="105"/>
                <w:sz w:val="24"/>
                <w:szCs w:val="24"/>
              </w:rPr>
              <w:t>«Спичечный» конструктор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7527A7" w14:textId="77777777" w:rsidR="00BD0E00" w:rsidRDefault="00BD0E00" w:rsidP="007C62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7EF5C7" w14:textId="77777777" w:rsidR="00BD0E00" w:rsidRDefault="00BD0E00" w:rsidP="007C62DB">
            <w:r w:rsidRPr="00EB3A23">
              <w:rPr>
                <w:rFonts w:ascii="Times New Roman" w:hAnsi="Times New Roman" w:cs="Times New Roman"/>
                <w:sz w:val="24"/>
                <w:szCs w:val="24"/>
              </w:rPr>
              <w:t>Познавательная игра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A7B167" w14:textId="77777777" w:rsidR="00BD0E00" w:rsidRDefault="00BD0E00" w:rsidP="007C62DB">
            <w:pPr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 w:val="16"/>
                <w:szCs w:val="16"/>
              </w:rPr>
            </w:pPr>
            <w:hyperlink r:id="rId45" w:history="1">
              <w:r>
                <w:rPr>
                  <w:rStyle w:val="a7"/>
                  <w:bCs/>
                  <w:sz w:val="16"/>
                  <w:szCs w:val="16"/>
                </w:rPr>
                <w:t>http://www.vneuroka.ru/mathematics.php</w:t>
              </w:r>
            </w:hyperlink>
          </w:p>
          <w:p w14:paraId="624D9BA6" w14:textId="77777777" w:rsidR="00BD0E00" w:rsidRDefault="00BD0E00" w:rsidP="007C62DB">
            <w:pPr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 w:val="16"/>
                <w:szCs w:val="16"/>
              </w:rPr>
            </w:pPr>
            <w:hyperlink r:id="rId46" w:history="1">
              <w:r>
                <w:rPr>
                  <w:rStyle w:val="a7"/>
                  <w:bCs/>
                  <w:sz w:val="16"/>
                  <w:szCs w:val="16"/>
                </w:rPr>
                <w:t>http://puzzle-ru.blogspot.com</w:t>
              </w:r>
            </w:hyperlink>
          </w:p>
          <w:p w14:paraId="56592A56" w14:textId="77777777" w:rsidR="00BD0E00" w:rsidRDefault="00BD0E00" w:rsidP="007C62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47" w:history="1">
              <w:r>
                <w:rPr>
                  <w:rStyle w:val="a7"/>
                  <w:sz w:val="16"/>
                  <w:szCs w:val="16"/>
                </w:rPr>
                <w:t>http://uchitel.edu54.ru/node/16047?page=1</w:t>
              </w:r>
            </w:hyperlink>
          </w:p>
        </w:tc>
      </w:tr>
      <w:tr w:rsidR="00BD0E00" w14:paraId="3FB79A59" w14:textId="77777777" w:rsidTr="007C62DB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F1497D" w14:textId="77777777" w:rsidR="00BD0E00" w:rsidRDefault="00BD0E00" w:rsidP="007C62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9D1B27" w14:textId="77777777" w:rsidR="00BD0E00" w:rsidRDefault="00BD0E00" w:rsidP="007C62DB">
            <w:pPr>
              <w:widowControl w:val="0"/>
              <w:autoSpaceDE w:val="0"/>
              <w:autoSpaceDN w:val="0"/>
              <w:adjustRightInd w:val="0"/>
              <w:spacing w:line="316" w:lineRule="exact"/>
              <w:ind w:left="34"/>
              <w:rPr>
                <w:rFonts w:ascii="Times New Roman" w:hAnsi="Times New Roman" w:cs="Times New Roman"/>
                <w:bCs/>
                <w:color w:val="191919"/>
                <w:w w:val="1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191919"/>
                <w:w w:val="105"/>
                <w:sz w:val="24"/>
                <w:szCs w:val="24"/>
              </w:rPr>
              <w:t>Задачи-смекалки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27595F" w14:textId="77777777" w:rsidR="00BD0E00" w:rsidRDefault="00BD0E00" w:rsidP="007C62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9C5FD1" w14:textId="77777777" w:rsidR="00BD0E00" w:rsidRDefault="00BD0E00" w:rsidP="007C62DB">
            <w:r w:rsidRPr="00EB3A23">
              <w:rPr>
                <w:rFonts w:ascii="Times New Roman" w:hAnsi="Times New Roman" w:cs="Times New Roman"/>
                <w:sz w:val="24"/>
                <w:szCs w:val="24"/>
              </w:rPr>
              <w:t>Познавательная игра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148149" w14:textId="77777777" w:rsidR="00BD0E00" w:rsidRDefault="00BD0E00" w:rsidP="007C62DB">
            <w:pPr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 w:val="16"/>
                <w:szCs w:val="16"/>
              </w:rPr>
            </w:pPr>
            <w:hyperlink r:id="rId48" w:history="1">
              <w:r>
                <w:rPr>
                  <w:rStyle w:val="a7"/>
                  <w:bCs/>
                  <w:sz w:val="16"/>
                  <w:szCs w:val="16"/>
                </w:rPr>
                <w:t>http://www.vneuroka.ru/mathematics.php</w:t>
              </w:r>
            </w:hyperlink>
          </w:p>
          <w:p w14:paraId="4CB09560" w14:textId="77777777" w:rsidR="00BD0E00" w:rsidRDefault="00BD0E00" w:rsidP="007C62DB">
            <w:pPr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 w:val="16"/>
                <w:szCs w:val="16"/>
              </w:rPr>
            </w:pPr>
            <w:hyperlink r:id="rId49" w:history="1">
              <w:r>
                <w:rPr>
                  <w:rStyle w:val="a7"/>
                  <w:bCs/>
                  <w:sz w:val="16"/>
                  <w:szCs w:val="16"/>
                </w:rPr>
                <w:t>http://puzzle-ru.blogspot.com</w:t>
              </w:r>
            </w:hyperlink>
          </w:p>
          <w:p w14:paraId="2D5F6522" w14:textId="77777777" w:rsidR="00BD0E00" w:rsidRDefault="00BD0E00" w:rsidP="007C62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50" w:history="1">
              <w:r>
                <w:rPr>
                  <w:rStyle w:val="a7"/>
                  <w:sz w:val="16"/>
                  <w:szCs w:val="16"/>
                </w:rPr>
                <w:t>http://uchitel.edu54.ru/node/16047?page=1</w:t>
              </w:r>
            </w:hyperlink>
          </w:p>
        </w:tc>
      </w:tr>
      <w:tr w:rsidR="00BD0E00" w14:paraId="5891898D" w14:textId="77777777" w:rsidTr="007C62DB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A92FBD" w14:textId="77777777" w:rsidR="00BD0E00" w:rsidRDefault="00BD0E00" w:rsidP="007C62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990C3F" w14:textId="77777777" w:rsidR="00BD0E00" w:rsidRDefault="00BD0E00" w:rsidP="007C62DB">
            <w:pPr>
              <w:widowControl w:val="0"/>
              <w:autoSpaceDE w:val="0"/>
              <w:autoSpaceDN w:val="0"/>
              <w:adjustRightInd w:val="0"/>
              <w:spacing w:line="316" w:lineRule="exact"/>
              <w:ind w:left="34"/>
              <w:rPr>
                <w:rFonts w:ascii="Times New Roman" w:hAnsi="Times New Roman" w:cs="Times New Roman"/>
                <w:bCs/>
                <w:color w:val="191919"/>
                <w:w w:val="1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191919"/>
                <w:w w:val="105"/>
                <w:sz w:val="24"/>
                <w:szCs w:val="24"/>
              </w:rPr>
              <w:t>Прятки с фигурами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77BBA2" w14:textId="77777777" w:rsidR="00BD0E00" w:rsidRDefault="00BD0E00" w:rsidP="007C62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6606A1" w14:textId="77777777" w:rsidR="00BD0E00" w:rsidRDefault="00BD0E00" w:rsidP="007C62DB">
            <w:r w:rsidRPr="00EB3A23">
              <w:rPr>
                <w:rFonts w:ascii="Times New Roman" w:hAnsi="Times New Roman" w:cs="Times New Roman"/>
                <w:sz w:val="24"/>
                <w:szCs w:val="24"/>
              </w:rPr>
              <w:t>Познавательная игра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18FA9F" w14:textId="77777777" w:rsidR="00BD0E00" w:rsidRDefault="00BD0E00" w:rsidP="007C62DB">
            <w:pPr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 w:val="16"/>
                <w:szCs w:val="16"/>
              </w:rPr>
            </w:pPr>
            <w:hyperlink r:id="rId51" w:history="1">
              <w:r>
                <w:rPr>
                  <w:rStyle w:val="a7"/>
                  <w:bCs/>
                  <w:sz w:val="16"/>
                  <w:szCs w:val="16"/>
                </w:rPr>
                <w:t>http://www.vneuroka.ru/mathematics.php</w:t>
              </w:r>
            </w:hyperlink>
          </w:p>
          <w:p w14:paraId="1A537F14" w14:textId="77777777" w:rsidR="00BD0E00" w:rsidRDefault="00BD0E00" w:rsidP="007C62DB">
            <w:pPr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 w:val="16"/>
                <w:szCs w:val="16"/>
              </w:rPr>
            </w:pPr>
            <w:hyperlink r:id="rId52" w:history="1">
              <w:r>
                <w:rPr>
                  <w:rStyle w:val="a7"/>
                  <w:bCs/>
                  <w:sz w:val="16"/>
                  <w:szCs w:val="16"/>
                </w:rPr>
                <w:t>http://puzzle-ru.blogspot.com</w:t>
              </w:r>
            </w:hyperlink>
          </w:p>
          <w:p w14:paraId="103EE987" w14:textId="77777777" w:rsidR="00BD0E00" w:rsidRDefault="00BD0E00" w:rsidP="007C62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53" w:history="1">
              <w:r>
                <w:rPr>
                  <w:rStyle w:val="a7"/>
                  <w:sz w:val="16"/>
                  <w:szCs w:val="16"/>
                </w:rPr>
                <w:t>http://uchitel.edu54.ru/node/16047?page=1</w:t>
              </w:r>
            </w:hyperlink>
          </w:p>
        </w:tc>
      </w:tr>
      <w:tr w:rsidR="00BD0E00" w14:paraId="320A5FF5" w14:textId="77777777" w:rsidTr="007C62DB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56D830" w14:textId="77777777" w:rsidR="00BD0E00" w:rsidRDefault="00BD0E00" w:rsidP="007C62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B08DD8" w14:textId="77777777" w:rsidR="00BD0E00" w:rsidRDefault="00BD0E00" w:rsidP="007C62DB">
            <w:pPr>
              <w:widowControl w:val="0"/>
              <w:autoSpaceDE w:val="0"/>
              <w:autoSpaceDN w:val="0"/>
              <w:adjustRightInd w:val="0"/>
              <w:spacing w:line="316" w:lineRule="exact"/>
              <w:ind w:left="34"/>
              <w:rPr>
                <w:rFonts w:ascii="Times New Roman" w:hAnsi="Times New Roman" w:cs="Times New Roman"/>
                <w:bCs/>
                <w:color w:val="191919"/>
                <w:w w:val="1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191919"/>
                <w:w w:val="105"/>
                <w:sz w:val="24"/>
                <w:szCs w:val="24"/>
              </w:rPr>
              <w:t>Математические игры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3E5A3A" w14:textId="77777777" w:rsidR="00BD0E00" w:rsidRDefault="00BD0E00" w:rsidP="007C62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185D34" w14:textId="77777777" w:rsidR="00BD0E00" w:rsidRDefault="00BD0E00" w:rsidP="007C62DB">
            <w:r w:rsidRPr="00EB3A23">
              <w:rPr>
                <w:rFonts w:ascii="Times New Roman" w:hAnsi="Times New Roman" w:cs="Times New Roman"/>
                <w:sz w:val="24"/>
                <w:szCs w:val="24"/>
              </w:rPr>
              <w:t>Познавательная игра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BC7094" w14:textId="77777777" w:rsidR="00BD0E00" w:rsidRDefault="00BD0E00" w:rsidP="007C62DB">
            <w:pPr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 w:val="16"/>
                <w:szCs w:val="16"/>
              </w:rPr>
            </w:pPr>
            <w:hyperlink r:id="rId54" w:history="1">
              <w:r>
                <w:rPr>
                  <w:rStyle w:val="a7"/>
                  <w:bCs/>
                  <w:sz w:val="16"/>
                  <w:szCs w:val="16"/>
                </w:rPr>
                <w:t>http://www.vneuroka.ru/mathematics.php</w:t>
              </w:r>
            </w:hyperlink>
          </w:p>
          <w:p w14:paraId="4837ABB1" w14:textId="77777777" w:rsidR="00BD0E00" w:rsidRDefault="00BD0E00" w:rsidP="007C62DB">
            <w:pPr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 w:val="16"/>
                <w:szCs w:val="16"/>
              </w:rPr>
            </w:pPr>
            <w:hyperlink r:id="rId55" w:history="1">
              <w:r>
                <w:rPr>
                  <w:rStyle w:val="a7"/>
                  <w:bCs/>
                  <w:sz w:val="16"/>
                  <w:szCs w:val="16"/>
                </w:rPr>
                <w:t>http://puzzle-ru.blogspot.com</w:t>
              </w:r>
            </w:hyperlink>
          </w:p>
          <w:p w14:paraId="1AC27B8C" w14:textId="77777777" w:rsidR="00BD0E00" w:rsidRDefault="00BD0E00" w:rsidP="007C62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56" w:history="1">
              <w:r>
                <w:rPr>
                  <w:rStyle w:val="a7"/>
                  <w:sz w:val="16"/>
                  <w:szCs w:val="16"/>
                </w:rPr>
                <w:t>http://uchitel.edu54.ru/node/16047?page=1</w:t>
              </w:r>
            </w:hyperlink>
          </w:p>
        </w:tc>
      </w:tr>
      <w:tr w:rsidR="00BD0E00" w14:paraId="4532BC32" w14:textId="77777777" w:rsidTr="007C62DB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101963" w14:textId="77777777" w:rsidR="00BD0E00" w:rsidRDefault="00BD0E00" w:rsidP="007C62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AACD92" w14:textId="77777777" w:rsidR="00BD0E00" w:rsidRDefault="00BD0E00" w:rsidP="007C62DB">
            <w:pPr>
              <w:widowControl w:val="0"/>
              <w:autoSpaceDE w:val="0"/>
              <w:autoSpaceDN w:val="0"/>
              <w:adjustRightInd w:val="0"/>
              <w:spacing w:line="316" w:lineRule="exact"/>
              <w:ind w:left="34"/>
              <w:rPr>
                <w:rFonts w:ascii="Times New Roman" w:hAnsi="Times New Roman" w:cs="Times New Roman"/>
                <w:bCs/>
                <w:color w:val="191919"/>
                <w:w w:val="1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191919"/>
                <w:w w:val="105"/>
                <w:sz w:val="24"/>
                <w:szCs w:val="24"/>
              </w:rPr>
              <w:t>Числовые головоломки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9D3560" w14:textId="77777777" w:rsidR="00BD0E00" w:rsidRDefault="00BD0E00" w:rsidP="007C62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158DD2" w14:textId="77777777" w:rsidR="00BD0E00" w:rsidRDefault="00BD0E00" w:rsidP="007C62DB">
            <w:r w:rsidRPr="00DE74C0">
              <w:rPr>
                <w:rFonts w:ascii="Times New Roman" w:hAnsi="Times New Roman" w:cs="Times New Roman"/>
                <w:sz w:val="24"/>
                <w:szCs w:val="24"/>
              </w:rPr>
              <w:t>Познавательная игра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EEAB58" w14:textId="77777777" w:rsidR="00BD0E00" w:rsidRDefault="00BD0E00" w:rsidP="007C62DB">
            <w:pPr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 w:val="16"/>
                <w:szCs w:val="16"/>
              </w:rPr>
            </w:pPr>
            <w:hyperlink r:id="rId57" w:history="1">
              <w:r>
                <w:rPr>
                  <w:rStyle w:val="a7"/>
                  <w:bCs/>
                  <w:sz w:val="16"/>
                  <w:szCs w:val="16"/>
                </w:rPr>
                <w:t>http://www.vneuroka.ru/mathematics.php</w:t>
              </w:r>
            </w:hyperlink>
          </w:p>
          <w:p w14:paraId="54304B20" w14:textId="77777777" w:rsidR="00BD0E00" w:rsidRDefault="00BD0E00" w:rsidP="007C62DB">
            <w:pPr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 w:val="16"/>
                <w:szCs w:val="16"/>
              </w:rPr>
            </w:pPr>
            <w:hyperlink r:id="rId58" w:history="1">
              <w:r>
                <w:rPr>
                  <w:rStyle w:val="a7"/>
                  <w:bCs/>
                  <w:sz w:val="16"/>
                  <w:szCs w:val="16"/>
                </w:rPr>
                <w:t>http://puzzle-ru.blogspot.com</w:t>
              </w:r>
            </w:hyperlink>
          </w:p>
          <w:p w14:paraId="5BBEE3B7" w14:textId="77777777" w:rsidR="00BD0E00" w:rsidRDefault="00BD0E00" w:rsidP="007C62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59" w:history="1">
              <w:r>
                <w:rPr>
                  <w:rStyle w:val="a7"/>
                  <w:sz w:val="16"/>
                  <w:szCs w:val="16"/>
                </w:rPr>
                <w:t>http://uchitel.edu54.ru/node/16047?page=1</w:t>
              </w:r>
            </w:hyperlink>
          </w:p>
        </w:tc>
      </w:tr>
      <w:tr w:rsidR="00BD0E00" w14:paraId="14C74DC5" w14:textId="77777777" w:rsidTr="007C62DB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6AA667" w14:textId="77777777" w:rsidR="00BD0E00" w:rsidRDefault="00BD0E00" w:rsidP="007C62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21-22</w:t>
            </w:r>
          </w:p>
        </w:tc>
        <w:tc>
          <w:tcPr>
            <w:tcW w:w="3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7E87E7" w14:textId="77777777" w:rsidR="00BD0E00" w:rsidRDefault="00BD0E00" w:rsidP="007C62DB">
            <w:pPr>
              <w:widowControl w:val="0"/>
              <w:autoSpaceDE w:val="0"/>
              <w:autoSpaceDN w:val="0"/>
              <w:adjustRightInd w:val="0"/>
              <w:spacing w:line="316" w:lineRule="exact"/>
              <w:ind w:left="34"/>
              <w:rPr>
                <w:rFonts w:ascii="Times New Roman" w:hAnsi="Times New Roman" w:cs="Times New Roman"/>
                <w:bCs/>
                <w:color w:val="191919"/>
                <w:w w:val="1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191919"/>
                <w:w w:val="105"/>
                <w:sz w:val="24"/>
                <w:szCs w:val="24"/>
              </w:rPr>
              <w:t>Математическая карусель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304B2A" w14:textId="77777777" w:rsidR="00BD0E00" w:rsidRDefault="00BD0E00" w:rsidP="007C62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C03E1C" w14:textId="77777777" w:rsidR="00BD0E00" w:rsidRDefault="00BD0E00" w:rsidP="007C62DB">
            <w:r w:rsidRPr="00DE74C0">
              <w:rPr>
                <w:rFonts w:ascii="Times New Roman" w:hAnsi="Times New Roman" w:cs="Times New Roman"/>
                <w:sz w:val="24"/>
                <w:szCs w:val="24"/>
              </w:rPr>
              <w:t>Познавательная игра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1B8652" w14:textId="77777777" w:rsidR="00BD0E00" w:rsidRDefault="00BD0E00" w:rsidP="007C62DB">
            <w:pPr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 w:val="16"/>
                <w:szCs w:val="16"/>
              </w:rPr>
            </w:pPr>
            <w:hyperlink r:id="rId60" w:history="1">
              <w:r>
                <w:rPr>
                  <w:rStyle w:val="a7"/>
                  <w:bCs/>
                  <w:sz w:val="16"/>
                  <w:szCs w:val="16"/>
                </w:rPr>
                <w:t>http://www.vneuroka.ru/mathematics.php</w:t>
              </w:r>
            </w:hyperlink>
          </w:p>
          <w:p w14:paraId="24FCE2F0" w14:textId="77777777" w:rsidR="00BD0E00" w:rsidRDefault="00BD0E00" w:rsidP="007C62DB">
            <w:pPr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 w:val="16"/>
                <w:szCs w:val="16"/>
              </w:rPr>
            </w:pPr>
            <w:hyperlink r:id="rId61" w:history="1">
              <w:r>
                <w:rPr>
                  <w:rStyle w:val="a7"/>
                  <w:bCs/>
                  <w:sz w:val="16"/>
                  <w:szCs w:val="16"/>
                </w:rPr>
                <w:t>http://puzzle-ru.blogspot.com</w:t>
              </w:r>
            </w:hyperlink>
          </w:p>
          <w:p w14:paraId="149AE170" w14:textId="77777777" w:rsidR="00BD0E00" w:rsidRDefault="00BD0E00" w:rsidP="007C62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62" w:history="1">
              <w:r>
                <w:rPr>
                  <w:rStyle w:val="a7"/>
                  <w:sz w:val="16"/>
                  <w:szCs w:val="16"/>
                </w:rPr>
                <w:t>http://uchitel.edu54.ru/node/16047?page=1</w:t>
              </w:r>
            </w:hyperlink>
          </w:p>
        </w:tc>
      </w:tr>
      <w:tr w:rsidR="00BD0E00" w14:paraId="699E8D88" w14:textId="77777777" w:rsidTr="007C62DB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FF4E5E" w14:textId="77777777" w:rsidR="00BD0E00" w:rsidRDefault="00BD0E00" w:rsidP="007C62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6E30C9" w14:textId="77777777" w:rsidR="00BD0E00" w:rsidRDefault="00BD0E00" w:rsidP="007C62DB">
            <w:pPr>
              <w:widowControl w:val="0"/>
              <w:autoSpaceDE w:val="0"/>
              <w:autoSpaceDN w:val="0"/>
              <w:adjustRightInd w:val="0"/>
              <w:spacing w:line="316" w:lineRule="exact"/>
              <w:ind w:left="34"/>
              <w:rPr>
                <w:rFonts w:ascii="Times New Roman" w:hAnsi="Times New Roman" w:cs="Times New Roman"/>
                <w:bCs/>
                <w:color w:val="191919"/>
                <w:w w:val="1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191919"/>
                <w:w w:val="105"/>
                <w:sz w:val="24"/>
                <w:szCs w:val="24"/>
              </w:rPr>
              <w:t>Уголки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52512F" w14:textId="77777777" w:rsidR="00BD0E00" w:rsidRDefault="00BD0E00" w:rsidP="007C62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013A77" w14:textId="77777777" w:rsidR="00BD0E00" w:rsidRDefault="00BD0E00" w:rsidP="007C62DB">
            <w:r w:rsidRPr="00DE74C0">
              <w:rPr>
                <w:rFonts w:ascii="Times New Roman" w:hAnsi="Times New Roman" w:cs="Times New Roman"/>
                <w:sz w:val="24"/>
                <w:szCs w:val="24"/>
              </w:rPr>
              <w:t>Познавательная игра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2C982A" w14:textId="77777777" w:rsidR="00BD0E00" w:rsidRDefault="00BD0E00" w:rsidP="007C62DB">
            <w:pPr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 w:val="16"/>
                <w:szCs w:val="16"/>
              </w:rPr>
            </w:pPr>
            <w:hyperlink r:id="rId63" w:history="1">
              <w:r>
                <w:rPr>
                  <w:rStyle w:val="a7"/>
                  <w:bCs/>
                  <w:sz w:val="16"/>
                  <w:szCs w:val="16"/>
                </w:rPr>
                <w:t>http://www.vneuroka.ru/mathematics.php</w:t>
              </w:r>
            </w:hyperlink>
          </w:p>
          <w:p w14:paraId="73D63ED0" w14:textId="77777777" w:rsidR="00BD0E00" w:rsidRDefault="00BD0E00" w:rsidP="007C62DB">
            <w:pPr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 w:val="16"/>
                <w:szCs w:val="16"/>
              </w:rPr>
            </w:pPr>
            <w:hyperlink r:id="rId64" w:history="1">
              <w:r>
                <w:rPr>
                  <w:rStyle w:val="a7"/>
                  <w:bCs/>
                  <w:sz w:val="16"/>
                  <w:szCs w:val="16"/>
                </w:rPr>
                <w:t>http://puzzle-ru.blogspot.com</w:t>
              </w:r>
            </w:hyperlink>
          </w:p>
          <w:p w14:paraId="7D34B206" w14:textId="77777777" w:rsidR="00BD0E00" w:rsidRDefault="00BD0E00" w:rsidP="007C62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65" w:history="1">
              <w:r>
                <w:rPr>
                  <w:rStyle w:val="a7"/>
                  <w:sz w:val="16"/>
                  <w:szCs w:val="16"/>
                </w:rPr>
                <w:t>http://uchitel.edu54.ru/node/16047?page=1</w:t>
              </w:r>
            </w:hyperlink>
          </w:p>
        </w:tc>
      </w:tr>
      <w:tr w:rsidR="00BD0E00" w14:paraId="54D018F2" w14:textId="77777777" w:rsidTr="007C62DB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A89644" w14:textId="77777777" w:rsidR="00BD0E00" w:rsidRDefault="00BD0E00" w:rsidP="007C62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996BD9" w14:textId="77777777" w:rsidR="00BD0E00" w:rsidRDefault="00BD0E00" w:rsidP="007C62DB">
            <w:pPr>
              <w:widowControl w:val="0"/>
              <w:autoSpaceDE w:val="0"/>
              <w:autoSpaceDN w:val="0"/>
              <w:adjustRightInd w:val="0"/>
              <w:spacing w:line="316" w:lineRule="exact"/>
              <w:ind w:left="34"/>
              <w:rPr>
                <w:rFonts w:ascii="Times New Roman" w:hAnsi="Times New Roman" w:cs="Times New Roman"/>
                <w:bCs/>
                <w:color w:val="191919"/>
                <w:w w:val="1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191919"/>
                <w:w w:val="105"/>
                <w:sz w:val="24"/>
                <w:szCs w:val="24"/>
              </w:rPr>
              <w:t>Игра в магазин. Монеты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CB1FB4" w14:textId="77777777" w:rsidR="00BD0E00" w:rsidRDefault="00BD0E00" w:rsidP="007C62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8C0BE4" w14:textId="77777777" w:rsidR="00BD0E00" w:rsidRDefault="00BD0E00" w:rsidP="007C62DB">
            <w:r w:rsidRPr="00DE74C0">
              <w:rPr>
                <w:rFonts w:ascii="Times New Roman" w:hAnsi="Times New Roman" w:cs="Times New Roman"/>
                <w:sz w:val="24"/>
                <w:szCs w:val="24"/>
              </w:rPr>
              <w:t>Познавательная игра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B0F8F3" w14:textId="77777777" w:rsidR="00BD0E00" w:rsidRDefault="00BD0E00" w:rsidP="007C62DB">
            <w:pPr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 w:val="16"/>
                <w:szCs w:val="16"/>
              </w:rPr>
            </w:pPr>
            <w:hyperlink r:id="rId66" w:history="1">
              <w:r>
                <w:rPr>
                  <w:rStyle w:val="a7"/>
                  <w:bCs/>
                  <w:sz w:val="16"/>
                  <w:szCs w:val="16"/>
                </w:rPr>
                <w:t>http://www.vneuroka.ru/mathematics.php</w:t>
              </w:r>
            </w:hyperlink>
          </w:p>
          <w:p w14:paraId="2E4B7B4A" w14:textId="77777777" w:rsidR="00BD0E00" w:rsidRDefault="00BD0E00" w:rsidP="007C62DB">
            <w:pPr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 w:val="16"/>
                <w:szCs w:val="16"/>
              </w:rPr>
            </w:pPr>
            <w:hyperlink r:id="rId67" w:history="1">
              <w:r>
                <w:rPr>
                  <w:rStyle w:val="a7"/>
                  <w:bCs/>
                  <w:sz w:val="16"/>
                  <w:szCs w:val="16"/>
                </w:rPr>
                <w:t>http://puzzle-ru.blogspot.com</w:t>
              </w:r>
            </w:hyperlink>
          </w:p>
          <w:p w14:paraId="20C586C6" w14:textId="77777777" w:rsidR="00BD0E00" w:rsidRDefault="00BD0E00" w:rsidP="007C62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68" w:history="1">
              <w:r>
                <w:rPr>
                  <w:rStyle w:val="a7"/>
                  <w:sz w:val="16"/>
                  <w:szCs w:val="16"/>
                </w:rPr>
                <w:t>http://uchitel.edu54.ru/node/16047?page=1</w:t>
              </w:r>
            </w:hyperlink>
          </w:p>
        </w:tc>
      </w:tr>
      <w:tr w:rsidR="00BD0E00" w14:paraId="3C897FE6" w14:textId="77777777" w:rsidTr="007C62DB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59CC89" w14:textId="77777777" w:rsidR="00BD0E00" w:rsidRDefault="00BD0E00" w:rsidP="007C62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088EB1" w14:textId="77777777" w:rsidR="00BD0E00" w:rsidRDefault="00BD0E00" w:rsidP="007C62DB">
            <w:pPr>
              <w:widowControl w:val="0"/>
              <w:autoSpaceDE w:val="0"/>
              <w:autoSpaceDN w:val="0"/>
              <w:adjustRightInd w:val="0"/>
              <w:spacing w:line="316" w:lineRule="exact"/>
              <w:ind w:left="34"/>
              <w:rPr>
                <w:rFonts w:ascii="Times New Roman" w:hAnsi="Times New Roman" w:cs="Times New Roman"/>
                <w:bCs/>
                <w:color w:val="191919"/>
                <w:w w:val="1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191919"/>
                <w:w w:val="105"/>
                <w:sz w:val="24"/>
                <w:szCs w:val="24"/>
              </w:rPr>
              <w:t>Конструирование фигур из деталей танграма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56FDDB" w14:textId="77777777" w:rsidR="00BD0E00" w:rsidRDefault="00BD0E00" w:rsidP="007C62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55A76E" w14:textId="77777777" w:rsidR="00BD0E00" w:rsidRDefault="00BD0E00" w:rsidP="007C62DB">
            <w:r w:rsidRPr="00DE74C0">
              <w:rPr>
                <w:rFonts w:ascii="Times New Roman" w:hAnsi="Times New Roman" w:cs="Times New Roman"/>
                <w:sz w:val="24"/>
                <w:szCs w:val="24"/>
              </w:rPr>
              <w:t>Познавательная игра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04FDF4" w14:textId="77777777" w:rsidR="00BD0E00" w:rsidRDefault="00BD0E00" w:rsidP="007C62DB">
            <w:pPr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 w:val="16"/>
                <w:szCs w:val="16"/>
              </w:rPr>
            </w:pPr>
            <w:hyperlink r:id="rId69" w:history="1">
              <w:r>
                <w:rPr>
                  <w:rStyle w:val="a7"/>
                  <w:bCs/>
                  <w:sz w:val="16"/>
                  <w:szCs w:val="16"/>
                </w:rPr>
                <w:t>http://www.vneuroka.ru/mathematics.php</w:t>
              </w:r>
            </w:hyperlink>
          </w:p>
          <w:p w14:paraId="608F4F0F" w14:textId="77777777" w:rsidR="00BD0E00" w:rsidRDefault="00BD0E00" w:rsidP="007C62DB">
            <w:pPr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 w:val="16"/>
                <w:szCs w:val="16"/>
              </w:rPr>
            </w:pPr>
            <w:hyperlink r:id="rId70" w:history="1">
              <w:r>
                <w:rPr>
                  <w:rStyle w:val="a7"/>
                  <w:bCs/>
                  <w:sz w:val="16"/>
                  <w:szCs w:val="16"/>
                </w:rPr>
                <w:t>http://puzzle-ru.blogspot.com</w:t>
              </w:r>
            </w:hyperlink>
          </w:p>
          <w:p w14:paraId="74D8CEFC" w14:textId="77777777" w:rsidR="00BD0E00" w:rsidRDefault="00BD0E00" w:rsidP="007C62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71" w:history="1">
              <w:r>
                <w:rPr>
                  <w:rStyle w:val="a7"/>
                  <w:sz w:val="16"/>
                  <w:szCs w:val="16"/>
                </w:rPr>
                <w:t>http://uchitel.edu54.ru/node/16047?page=1</w:t>
              </w:r>
            </w:hyperlink>
          </w:p>
        </w:tc>
      </w:tr>
      <w:tr w:rsidR="00BD0E00" w14:paraId="01DE660E" w14:textId="77777777" w:rsidTr="007C62DB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FC7931" w14:textId="77777777" w:rsidR="00BD0E00" w:rsidRDefault="00BD0E00" w:rsidP="007C62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</w:t>
            </w:r>
          </w:p>
        </w:tc>
        <w:tc>
          <w:tcPr>
            <w:tcW w:w="3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C21016" w14:textId="77777777" w:rsidR="00BD0E00" w:rsidRDefault="00BD0E00" w:rsidP="007C62DB">
            <w:pPr>
              <w:widowControl w:val="0"/>
              <w:autoSpaceDE w:val="0"/>
              <w:autoSpaceDN w:val="0"/>
              <w:adjustRightInd w:val="0"/>
              <w:spacing w:line="316" w:lineRule="exact"/>
              <w:ind w:left="34"/>
              <w:rPr>
                <w:rFonts w:ascii="Times New Roman" w:hAnsi="Times New Roman" w:cs="Times New Roman"/>
                <w:bCs/>
                <w:color w:val="191919"/>
                <w:w w:val="1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191919"/>
                <w:w w:val="105"/>
                <w:sz w:val="24"/>
                <w:szCs w:val="24"/>
              </w:rPr>
              <w:t>Игры с кубиками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EFFA2E" w14:textId="77777777" w:rsidR="00BD0E00" w:rsidRDefault="00BD0E00" w:rsidP="007C62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5D8D8E" w14:textId="77777777" w:rsidR="00BD0E00" w:rsidRDefault="00BD0E00" w:rsidP="007C62DB">
            <w:r w:rsidRPr="00DE74C0">
              <w:rPr>
                <w:rFonts w:ascii="Times New Roman" w:hAnsi="Times New Roman" w:cs="Times New Roman"/>
                <w:sz w:val="24"/>
                <w:szCs w:val="24"/>
              </w:rPr>
              <w:t>Познавательная игра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0C4812" w14:textId="77777777" w:rsidR="00BD0E00" w:rsidRDefault="00BD0E00" w:rsidP="007C62DB">
            <w:pPr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 w:val="16"/>
                <w:szCs w:val="16"/>
              </w:rPr>
            </w:pPr>
            <w:hyperlink r:id="rId72" w:history="1">
              <w:r>
                <w:rPr>
                  <w:rStyle w:val="a7"/>
                  <w:bCs/>
                  <w:sz w:val="16"/>
                  <w:szCs w:val="16"/>
                </w:rPr>
                <w:t>http://www.vneuroka.ru/mathematics.php</w:t>
              </w:r>
            </w:hyperlink>
          </w:p>
          <w:p w14:paraId="333598F5" w14:textId="77777777" w:rsidR="00BD0E00" w:rsidRDefault="00BD0E00" w:rsidP="007C62DB">
            <w:pPr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 w:val="16"/>
                <w:szCs w:val="16"/>
              </w:rPr>
            </w:pPr>
            <w:hyperlink r:id="rId73" w:history="1">
              <w:r>
                <w:rPr>
                  <w:rStyle w:val="a7"/>
                  <w:bCs/>
                  <w:sz w:val="16"/>
                  <w:szCs w:val="16"/>
                </w:rPr>
                <w:t>http://puzzle-ru.blogspot.com</w:t>
              </w:r>
            </w:hyperlink>
          </w:p>
          <w:p w14:paraId="2A39AE3F" w14:textId="77777777" w:rsidR="00BD0E00" w:rsidRDefault="00BD0E00" w:rsidP="007C62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74" w:history="1">
              <w:r>
                <w:rPr>
                  <w:rStyle w:val="a7"/>
                  <w:sz w:val="16"/>
                  <w:szCs w:val="16"/>
                </w:rPr>
                <w:t>http://uchitel.edu54.ru/node/16047?page=1</w:t>
              </w:r>
            </w:hyperlink>
          </w:p>
        </w:tc>
      </w:tr>
      <w:tr w:rsidR="00BD0E00" w14:paraId="164BF60F" w14:textId="77777777" w:rsidTr="007C62DB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FDDF48" w14:textId="77777777" w:rsidR="00BD0E00" w:rsidRDefault="00BD0E00" w:rsidP="007C62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6BAFD6" w14:textId="77777777" w:rsidR="00BD0E00" w:rsidRDefault="00BD0E00" w:rsidP="007C62DB">
            <w:pPr>
              <w:widowControl w:val="0"/>
              <w:autoSpaceDE w:val="0"/>
              <w:autoSpaceDN w:val="0"/>
              <w:adjustRightInd w:val="0"/>
              <w:spacing w:line="316" w:lineRule="exact"/>
              <w:rPr>
                <w:rFonts w:ascii="Times New Roman" w:hAnsi="Times New Roman" w:cs="Times New Roman"/>
                <w:bCs/>
                <w:color w:val="191919"/>
                <w:w w:val="1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191919"/>
                <w:w w:val="105"/>
                <w:sz w:val="24"/>
                <w:szCs w:val="24"/>
              </w:rPr>
              <w:t>Математическое путешествие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459E0C" w14:textId="77777777" w:rsidR="00BD0E00" w:rsidRDefault="00BD0E00" w:rsidP="007C62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CD357C" w14:textId="77777777" w:rsidR="00BD0E00" w:rsidRDefault="00BD0E00" w:rsidP="007C62DB">
            <w:r w:rsidRPr="00DE74C0">
              <w:rPr>
                <w:rFonts w:ascii="Times New Roman" w:hAnsi="Times New Roman" w:cs="Times New Roman"/>
                <w:sz w:val="24"/>
                <w:szCs w:val="24"/>
              </w:rPr>
              <w:t>Познавательная игра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89AB17" w14:textId="77777777" w:rsidR="00BD0E00" w:rsidRDefault="00BD0E00" w:rsidP="007C62DB">
            <w:pPr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 w:val="16"/>
                <w:szCs w:val="16"/>
              </w:rPr>
            </w:pPr>
            <w:hyperlink r:id="rId75" w:history="1">
              <w:r>
                <w:rPr>
                  <w:rStyle w:val="a7"/>
                  <w:bCs/>
                  <w:sz w:val="16"/>
                  <w:szCs w:val="16"/>
                </w:rPr>
                <w:t>http://www.vneuroka.ru/mathematics.php</w:t>
              </w:r>
            </w:hyperlink>
          </w:p>
          <w:p w14:paraId="0775716B" w14:textId="77777777" w:rsidR="00BD0E00" w:rsidRDefault="00BD0E00" w:rsidP="007C62DB">
            <w:pPr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 w:val="16"/>
                <w:szCs w:val="16"/>
              </w:rPr>
            </w:pPr>
            <w:hyperlink r:id="rId76" w:history="1">
              <w:r>
                <w:rPr>
                  <w:rStyle w:val="a7"/>
                  <w:bCs/>
                  <w:sz w:val="16"/>
                  <w:szCs w:val="16"/>
                </w:rPr>
                <w:t>http://puzzle-ru.blogspot.com</w:t>
              </w:r>
            </w:hyperlink>
          </w:p>
          <w:p w14:paraId="3F8CC41A" w14:textId="77777777" w:rsidR="00BD0E00" w:rsidRDefault="00BD0E00" w:rsidP="007C62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77" w:history="1">
              <w:r>
                <w:rPr>
                  <w:rStyle w:val="a7"/>
                  <w:sz w:val="16"/>
                  <w:szCs w:val="16"/>
                </w:rPr>
                <w:t>http://uchitel.edu54.ru/node/16047?page=1</w:t>
              </w:r>
            </w:hyperlink>
          </w:p>
        </w:tc>
      </w:tr>
      <w:tr w:rsidR="00BD0E00" w14:paraId="0AAF2822" w14:textId="77777777" w:rsidTr="007C62DB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2B6467" w14:textId="77777777" w:rsidR="00BD0E00" w:rsidRDefault="00BD0E00" w:rsidP="007C62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B7C425" w14:textId="77777777" w:rsidR="00BD0E00" w:rsidRDefault="00BD0E00" w:rsidP="007C62DB">
            <w:pPr>
              <w:widowControl w:val="0"/>
              <w:autoSpaceDE w:val="0"/>
              <w:autoSpaceDN w:val="0"/>
              <w:adjustRightInd w:val="0"/>
              <w:spacing w:line="316" w:lineRule="exact"/>
              <w:ind w:left="34"/>
              <w:rPr>
                <w:rFonts w:ascii="Times New Roman" w:hAnsi="Times New Roman" w:cs="Times New Roman"/>
                <w:bCs/>
                <w:color w:val="191919"/>
                <w:w w:val="1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191919"/>
                <w:w w:val="105"/>
                <w:sz w:val="24"/>
                <w:szCs w:val="24"/>
              </w:rPr>
              <w:t>Математические игры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EC9BAF" w14:textId="77777777" w:rsidR="00BD0E00" w:rsidRDefault="00BD0E00" w:rsidP="007C62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1D2CB1" w14:textId="77777777" w:rsidR="00BD0E00" w:rsidRDefault="00BD0E00" w:rsidP="007C62DB">
            <w:r w:rsidRPr="00DE74C0">
              <w:rPr>
                <w:rFonts w:ascii="Times New Roman" w:hAnsi="Times New Roman" w:cs="Times New Roman"/>
                <w:sz w:val="24"/>
                <w:szCs w:val="24"/>
              </w:rPr>
              <w:t>Познавательная игра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484AE9" w14:textId="77777777" w:rsidR="00BD0E00" w:rsidRDefault="00BD0E00" w:rsidP="007C62DB">
            <w:pPr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 w:val="16"/>
                <w:szCs w:val="16"/>
              </w:rPr>
            </w:pPr>
            <w:hyperlink r:id="rId78" w:history="1">
              <w:r>
                <w:rPr>
                  <w:rStyle w:val="a7"/>
                  <w:bCs/>
                  <w:sz w:val="16"/>
                  <w:szCs w:val="16"/>
                </w:rPr>
                <w:t>http://www.vneuroka.ru/mathematics.php</w:t>
              </w:r>
            </w:hyperlink>
          </w:p>
          <w:p w14:paraId="706E807E" w14:textId="77777777" w:rsidR="00BD0E00" w:rsidRDefault="00BD0E00" w:rsidP="007C62DB">
            <w:pPr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 w:val="16"/>
                <w:szCs w:val="16"/>
              </w:rPr>
            </w:pPr>
            <w:hyperlink r:id="rId79" w:history="1">
              <w:r>
                <w:rPr>
                  <w:rStyle w:val="a7"/>
                  <w:bCs/>
                  <w:sz w:val="16"/>
                  <w:szCs w:val="16"/>
                </w:rPr>
                <w:t>http://puzzle-ru.blogspot.com</w:t>
              </w:r>
            </w:hyperlink>
          </w:p>
          <w:p w14:paraId="5A44564A" w14:textId="77777777" w:rsidR="00BD0E00" w:rsidRDefault="00BD0E00" w:rsidP="007C62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80" w:history="1">
              <w:r>
                <w:rPr>
                  <w:rStyle w:val="a7"/>
                  <w:sz w:val="16"/>
                  <w:szCs w:val="16"/>
                </w:rPr>
                <w:t>http://uchitel.edu54.ru/node/16047?page=1</w:t>
              </w:r>
            </w:hyperlink>
          </w:p>
        </w:tc>
      </w:tr>
      <w:tr w:rsidR="00BD0E00" w14:paraId="036B838C" w14:textId="77777777" w:rsidTr="007C62DB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A34C42" w14:textId="77777777" w:rsidR="00BD0E00" w:rsidRDefault="00BD0E00" w:rsidP="007C62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B16AC0" w14:textId="77777777" w:rsidR="00BD0E00" w:rsidRDefault="00BD0E00" w:rsidP="007C62DB">
            <w:pPr>
              <w:widowControl w:val="0"/>
              <w:autoSpaceDE w:val="0"/>
              <w:autoSpaceDN w:val="0"/>
              <w:adjustRightInd w:val="0"/>
              <w:spacing w:line="316" w:lineRule="exact"/>
              <w:ind w:left="34"/>
              <w:rPr>
                <w:rFonts w:ascii="Times New Roman" w:hAnsi="Times New Roman" w:cs="Times New Roman"/>
                <w:bCs/>
                <w:color w:val="191919"/>
                <w:w w:val="1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191919"/>
                <w:w w:val="105"/>
                <w:sz w:val="24"/>
                <w:szCs w:val="24"/>
              </w:rPr>
              <w:t>Секреты задач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591B71" w14:textId="77777777" w:rsidR="00BD0E00" w:rsidRDefault="00BD0E00" w:rsidP="007C62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7EBA22" w14:textId="77777777" w:rsidR="00BD0E00" w:rsidRDefault="00BD0E00" w:rsidP="007C62DB">
            <w:r w:rsidRPr="00DE74C0">
              <w:rPr>
                <w:rFonts w:ascii="Times New Roman" w:hAnsi="Times New Roman" w:cs="Times New Roman"/>
                <w:sz w:val="24"/>
                <w:szCs w:val="24"/>
              </w:rPr>
              <w:t>Познавательная игра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B77C66" w14:textId="77777777" w:rsidR="00BD0E00" w:rsidRDefault="00BD0E00" w:rsidP="007C62DB">
            <w:pPr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 w:val="16"/>
                <w:szCs w:val="16"/>
              </w:rPr>
            </w:pPr>
            <w:hyperlink r:id="rId81" w:history="1">
              <w:r>
                <w:rPr>
                  <w:rStyle w:val="a7"/>
                  <w:bCs/>
                  <w:sz w:val="16"/>
                  <w:szCs w:val="16"/>
                </w:rPr>
                <w:t>http://www.vneuroka.ru/mathematics.php</w:t>
              </w:r>
            </w:hyperlink>
          </w:p>
          <w:p w14:paraId="732C2AEB" w14:textId="77777777" w:rsidR="00BD0E00" w:rsidRDefault="00BD0E00" w:rsidP="007C62DB">
            <w:pPr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 w:val="16"/>
                <w:szCs w:val="16"/>
              </w:rPr>
            </w:pPr>
            <w:hyperlink r:id="rId82" w:history="1">
              <w:r>
                <w:rPr>
                  <w:rStyle w:val="a7"/>
                  <w:bCs/>
                  <w:sz w:val="16"/>
                  <w:szCs w:val="16"/>
                </w:rPr>
                <w:t>http://puzzle-ru.blogspot.com</w:t>
              </w:r>
            </w:hyperlink>
          </w:p>
          <w:p w14:paraId="00777FB9" w14:textId="77777777" w:rsidR="00BD0E00" w:rsidRDefault="00BD0E00" w:rsidP="007C62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83" w:history="1">
              <w:r>
                <w:rPr>
                  <w:rStyle w:val="a7"/>
                  <w:sz w:val="16"/>
                  <w:szCs w:val="16"/>
                </w:rPr>
                <w:t>http://uchitel.edu54.ru/node/16047?page=1</w:t>
              </w:r>
            </w:hyperlink>
          </w:p>
        </w:tc>
      </w:tr>
      <w:tr w:rsidR="00BD0E00" w14:paraId="5F258F1E" w14:textId="77777777" w:rsidTr="007C62DB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A25333" w14:textId="77777777" w:rsidR="00BD0E00" w:rsidRDefault="00BD0E00" w:rsidP="007C62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5E997C" w14:textId="77777777" w:rsidR="00BD0E00" w:rsidRDefault="00BD0E00" w:rsidP="007C62DB">
            <w:pPr>
              <w:widowControl w:val="0"/>
              <w:autoSpaceDE w:val="0"/>
              <w:autoSpaceDN w:val="0"/>
              <w:adjustRightInd w:val="0"/>
              <w:spacing w:line="316" w:lineRule="exact"/>
              <w:ind w:left="34"/>
              <w:rPr>
                <w:rFonts w:ascii="Times New Roman" w:hAnsi="Times New Roman" w:cs="Times New Roman"/>
                <w:bCs/>
                <w:color w:val="191919"/>
                <w:w w:val="1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191919"/>
                <w:w w:val="105"/>
                <w:sz w:val="24"/>
                <w:szCs w:val="24"/>
              </w:rPr>
              <w:t>Математическая карусель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330F59" w14:textId="77777777" w:rsidR="00BD0E00" w:rsidRDefault="00BD0E00" w:rsidP="007C62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E0B959" w14:textId="77777777" w:rsidR="00BD0E00" w:rsidRDefault="00BD0E00" w:rsidP="007C62DB">
            <w:r w:rsidRPr="00DE74C0">
              <w:rPr>
                <w:rFonts w:ascii="Times New Roman" w:hAnsi="Times New Roman" w:cs="Times New Roman"/>
                <w:sz w:val="24"/>
                <w:szCs w:val="24"/>
              </w:rPr>
              <w:t>Познавательная игра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337A73" w14:textId="77777777" w:rsidR="00BD0E00" w:rsidRDefault="00BD0E00" w:rsidP="007C62DB">
            <w:pPr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 w:val="16"/>
                <w:szCs w:val="16"/>
              </w:rPr>
            </w:pPr>
            <w:hyperlink r:id="rId84" w:history="1">
              <w:r>
                <w:rPr>
                  <w:rStyle w:val="a7"/>
                  <w:bCs/>
                  <w:sz w:val="16"/>
                  <w:szCs w:val="16"/>
                </w:rPr>
                <w:t>http://www.vneuroka.ru/mathematics.php</w:t>
              </w:r>
            </w:hyperlink>
          </w:p>
          <w:p w14:paraId="6EED75ED" w14:textId="77777777" w:rsidR="00BD0E00" w:rsidRDefault="00BD0E00" w:rsidP="007C62DB">
            <w:pPr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 w:val="16"/>
                <w:szCs w:val="16"/>
              </w:rPr>
            </w:pPr>
            <w:hyperlink r:id="rId85" w:history="1">
              <w:r>
                <w:rPr>
                  <w:rStyle w:val="a7"/>
                  <w:bCs/>
                  <w:sz w:val="16"/>
                  <w:szCs w:val="16"/>
                </w:rPr>
                <w:t>http://puzzle-ru.blogspot.com</w:t>
              </w:r>
            </w:hyperlink>
          </w:p>
          <w:p w14:paraId="26D1F15F" w14:textId="77777777" w:rsidR="00BD0E00" w:rsidRDefault="00BD0E00" w:rsidP="007C62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86" w:history="1">
              <w:r>
                <w:rPr>
                  <w:rStyle w:val="a7"/>
                  <w:sz w:val="16"/>
                  <w:szCs w:val="16"/>
                </w:rPr>
                <w:t>http://uchitel.edu54.ru/node/16047?page=1</w:t>
              </w:r>
            </w:hyperlink>
          </w:p>
        </w:tc>
      </w:tr>
      <w:tr w:rsidR="00BD0E00" w14:paraId="766CCCB4" w14:textId="77777777" w:rsidTr="007C62DB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F06849" w14:textId="77777777" w:rsidR="00BD0E00" w:rsidRDefault="00BD0E00" w:rsidP="007C62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DD9210" w14:textId="77777777" w:rsidR="00BD0E00" w:rsidRDefault="00BD0E00" w:rsidP="007C62DB">
            <w:pPr>
              <w:widowControl w:val="0"/>
              <w:autoSpaceDE w:val="0"/>
              <w:autoSpaceDN w:val="0"/>
              <w:adjustRightInd w:val="0"/>
              <w:spacing w:line="316" w:lineRule="exact"/>
              <w:ind w:left="34"/>
              <w:rPr>
                <w:rFonts w:ascii="Times New Roman" w:hAnsi="Times New Roman" w:cs="Times New Roman"/>
                <w:bCs/>
                <w:color w:val="191919"/>
                <w:w w:val="1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191919"/>
                <w:w w:val="105"/>
                <w:sz w:val="24"/>
                <w:szCs w:val="24"/>
              </w:rPr>
              <w:t>Числовые головоломки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39259C" w14:textId="77777777" w:rsidR="00BD0E00" w:rsidRDefault="00BD0E00" w:rsidP="007C62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64BB8B" w14:textId="77777777" w:rsidR="00BD0E00" w:rsidRDefault="00BD0E00" w:rsidP="007C62DB">
            <w:r w:rsidRPr="00015203">
              <w:rPr>
                <w:rFonts w:ascii="Times New Roman" w:hAnsi="Times New Roman" w:cs="Times New Roman"/>
                <w:sz w:val="24"/>
                <w:szCs w:val="24"/>
              </w:rPr>
              <w:t>Познавательная игра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7BB6AA" w14:textId="77777777" w:rsidR="00BD0E00" w:rsidRDefault="00BD0E00" w:rsidP="007C62DB">
            <w:pPr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 w:val="16"/>
                <w:szCs w:val="16"/>
              </w:rPr>
            </w:pPr>
            <w:hyperlink r:id="rId87" w:history="1">
              <w:r>
                <w:rPr>
                  <w:rStyle w:val="a7"/>
                  <w:bCs/>
                  <w:sz w:val="16"/>
                  <w:szCs w:val="16"/>
                </w:rPr>
                <w:t>http://www.vneuroka.ru/mathematics.php</w:t>
              </w:r>
            </w:hyperlink>
          </w:p>
          <w:p w14:paraId="511B5247" w14:textId="77777777" w:rsidR="00BD0E00" w:rsidRDefault="00BD0E00" w:rsidP="007C62DB">
            <w:pPr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 w:val="16"/>
                <w:szCs w:val="16"/>
              </w:rPr>
            </w:pPr>
            <w:hyperlink r:id="rId88" w:history="1">
              <w:r>
                <w:rPr>
                  <w:rStyle w:val="a7"/>
                  <w:bCs/>
                  <w:sz w:val="16"/>
                  <w:szCs w:val="16"/>
                </w:rPr>
                <w:t>http://puzzle-ru.blogspot.com</w:t>
              </w:r>
            </w:hyperlink>
          </w:p>
          <w:p w14:paraId="20304250" w14:textId="77777777" w:rsidR="00BD0E00" w:rsidRDefault="00BD0E00" w:rsidP="007C62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89" w:history="1">
              <w:r>
                <w:rPr>
                  <w:rStyle w:val="a7"/>
                  <w:sz w:val="16"/>
                  <w:szCs w:val="16"/>
                </w:rPr>
                <w:t>http://uchitel.edu54.ru/node/16047?page=1</w:t>
              </w:r>
            </w:hyperlink>
          </w:p>
        </w:tc>
      </w:tr>
      <w:tr w:rsidR="00BD0E00" w14:paraId="772F9988" w14:textId="77777777" w:rsidTr="007C62DB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F606D5" w14:textId="77777777" w:rsidR="00BD0E00" w:rsidRDefault="00BD0E00" w:rsidP="007C62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70F384" w14:textId="77777777" w:rsidR="00BD0E00" w:rsidRDefault="00BD0E00" w:rsidP="007C62DB">
            <w:pPr>
              <w:widowControl w:val="0"/>
              <w:autoSpaceDE w:val="0"/>
              <w:autoSpaceDN w:val="0"/>
              <w:adjustRightInd w:val="0"/>
              <w:spacing w:line="316" w:lineRule="exact"/>
              <w:ind w:left="34"/>
              <w:rPr>
                <w:rFonts w:ascii="Times New Roman" w:hAnsi="Times New Roman" w:cs="Times New Roman"/>
                <w:bCs/>
                <w:color w:val="191919"/>
                <w:w w:val="1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191919"/>
                <w:w w:val="105"/>
                <w:sz w:val="24"/>
                <w:szCs w:val="24"/>
              </w:rPr>
              <w:t>Математические игры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3AFC7F" w14:textId="77777777" w:rsidR="00BD0E00" w:rsidRDefault="00BD0E00" w:rsidP="007C62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F58368" w14:textId="77777777" w:rsidR="00BD0E00" w:rsidRDefault="00BD0E00" w:rsidP="007C62DB">
            <w:r w:rsidRPr="00015203">
              <w:rPr>
                <w:rFonts w:ascii="Times New Roman" w:hAnsi="Times New Roman" w:cs="Times New Roman"/>
                <w:sz w:val="24"/>
                <w:szCs w:val="24"/>
              </w:rPr>
              <w:t>Познавательная игра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BEFC95" w14:textId="77777777" w:rsidR="00BD0E00" w:rsidRDefault="00BD0E00" w:rsidP="007C62DB">
            <w:pPr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 w:val="16"/>
                <w:szCs w:val="16"/>
              </w:rPr>
            </w:pPr>
            <w:hyperlink r:id="rId90" w:history="1">
              <w:r>
                <w:rPr>
                  <w:rStyle w:val="a7"/>
                  <w:bCs/>
                  <w:sz w:val="16"/>
                  <w:szCs w:val="16"/>
                </w:rPr>
                <w:t>http://www.vneuroka.ru/mathematics.php</w:t>
              </w:r>
            </w:hyperlink>
          </w:p>
          <w:p w14:paraId="62ECA4C3" w14:textId="77777777" w:rsidR="00BD0E00" w:rsidRDefault="00BD0E00" w:rsidP="007C62DB">
            <w:pPr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 w:val="16"/>
                <w:szCs w:val="16"/>
              </w:rPr>
            </w:pPr>
            <w:hyperlink r:id="rId91" w:history="1">
              <w:r>
                <w:rPr>
                  <w:rStyle w:val="a7"/>
                  <w:bCs/>
                  <w:sz w:val="16"/>
                  <w:szCs w:val="16"/>
                </w:rPr>
                <w:t>http://puzzle-ru.blogspot.com</w:t>
              </w:r>
            </w:hyperlink>
          </w:p>
          <w:p w14:paraId="2B79B55E" w14:textId="77777777" w:rsidR="00BD0E00" w:rsidRDefault="00BD0E00" w:rsidP="007C62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92" w:history="1">
              <w:r>
                <w:rPr>
                  <w:rStyle w:val="a7"/>
                  <w:sz w:val="16"/>
                  <w:szCs w:val="16"/>
                </w:rPr>
                <w:t>http://uchitel.edu54.ru/node/16047?page=1</w:t>
              </w:r>
            </w:hyperlink>
          </w:p>
        </w:tc>
      </w:tr>
      <w:tr w:rsidR="00BD0E00" w14:paraId="453997E1" w14:textId="77777777" w:rsidTr="007C62DB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21F40F" w14:textId="77777777" w:rsidR="00BD0E00" w:rsidRDefault="00BD0E00" w:rsidP="007C62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9CD4D1" w14:textId="77777777" w:rsidR="00BD0E00" w:rsidRDefault="00BD0E00" w:rsidP="007C62DB">
            <w:pPr>
              <w:widowControl w:val="0"/>
              <w:autoSpaceDE w:val="0"/>
              <w:autoSpaceDN w:val="0"/>
              <w:adjustRightInd w:val="0"/>
              <w:spacing w:line="316" w:lineRule="exact"/>
              <w:ind w:left="34"/>
              <w:rPr>
                <w:rFonts w:ascii="Times New Roman" w:hAnsi="Times New Roman" w:cs="Times New Roman"/>
                <w:bCs/>
                <w:color w:val="191919"/>
                <w:w w:val="1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191919"/>
                <w:w w:val="105"/>
                <w:sz w:val="24"/>
                <w:szCs w:val="24"/>
              </w:rPr>
              <w:t>КВН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9D2906" w14:textId="77777777" w:rsidR="00BD0E00" w:rsidRDefault="00BD0E00" w:rsidP="007C62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3B8F84" w14:textId="77777777" w:rsidR="00BD0E00" w:rsidRDefault="00BD0E00" w:rsidP="007C62DB">
            <w:r w:rsidRPr="00015203">
              <w:rPr>
                <w:rFonts w:ascii="Times New Roman" w:hAnsi="Times New Roman" w:cs="Times New Roman"/>
                <w:sz w:val="24"/>
                <w:szCs w:val="24"/>
              </w:rPr>
              <w:t>Познавательная игра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FD879B" w14:textId="77777777" w:rsidR="00BD0E00" w:rsidRDefault="00BD0E00" w:rsidP="007C62DB">
            <w:pPr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 w:val="16"/>
                <w:szCs w:val="16"/>
              </w:rPr>
            </w:pPr>
            <w:hyperlink r:id="rId93" w:history="1">
              <w:r>
                <w:rPr>
                  <w:rStyle w:val="a7"/>
                  <w:bCs/>
                  <w:sz w:val="16"/>
                  <w:szCs w:val="16"/>
                </w:rPr>
                <w:t>http://www.vneuroka.ru/mathematics.php</w:t>
              </w:r>
            </w:hyperlink>
          </w:p>
          <w:p w14:paraId="2C48182E" w14:textId="77777777" w:rsidR="00BD0E00" w:rsidRDefault="00BD0E00" w:rsidP="007C62DB">
            <w:pPr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 w:val="16"/>
                <w:szCs w:val="16"/>
              </w:rPr>
            </w:pPr>
            <w:hyperlink r:id="rId94" w:history="1">
              <w:r>
                <w:rPr>
                  <w:rStyle w:val="a7"/>
                  <w:bCs/>
                  <w:sz w:val="16"/>
                  <w:szCs w:val="16"/>
                </w:rPr>
                <w:t>http://puzzle-ru.blogspot.com</w:t>
              </w:r>
            </w:hyperlink>
          </w:p>
          <w:p w14:paraId="64D47280" w14:textId="77777777" w:rsidR="00BD0E00" w:rsidRDefault="00BD0E00" w:rsidP="007C62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95" w:history="1">
              <w:r>
                <w:rPr>
                  <w:rStyle w:val="a7"/>
                  <w:sz w:val="16"/>
                  <w:szCs w:val="16"/>
                </w:rPr>
                <w:t>http://uchitel.edu54.ru/node/16047?page=1</w:t>
              </w:r>
            </w:hyperlink>
          </w:p>
        </w:tc>
      </w:tr>
    </w:tbl>
    <w:p w14:paraId="4D84647C" w14:textId="77777777" w:rsidR="00BD0E00" w:rsidRDefault="00BD0E00" w:rsidP="00BD0E00">
      <w:pPr>
        <w:pStyle w:val="a6"/>
        <w:spacing w:before="0" w:beforeAutospacing="0" w:after="0" w:afterAutospacing="0"/>
        <w:ind w:left="-426"/>
        <w:rPr>
          <w:b/>
          <w:bCs/>
        </w:rPr>
      </w:pPr>
    </w:p>
    <w:p w14:paraId="33C9B20E" w14:textId="77777777" w:rsidR="00BD0E00" w:rsidRDefault="00BD0E00" w:rsidP="00BD0E00">
      <w:pPr>
        <w:pStyle w:val="a6"/>
        <w:spacing w:before="0" w:beforeAutospacing="0" w:after="0" w:afterAutospacing="0"/>
        <w:ind w:left="-426"/>
        <w:jc w:val="center"/>
        <w:rPr>
          <w:b/>
          <w:bCs/>
        </w:rPr>
      </w:pPr>
    </w:p>
    <w:p w14:paraId="5BC08E3D" w14:textId="77777777" w:rsidR="00BD0E00" w:rsidRDefault="00BD0E00" w:rsidP="00BD0E00">
      <w:pPr>
        <w:pStyle w:val="a6"/>
        <w:spacing w:before="0" w:beforeAutospacing="0" w:after="0" w:afterAutospacing="0"/>
        <w:jc w:val="center"/>
        <w:rPr>
          <w:b/>
          <w:bCs/>
        </w:rPr>
      </w:pPr>
    </w:p>
    <w:p w14:paraId="051D9B1F" w14:textId="77777777" w:rsidR="00BD0E00" w:rsidRDefault="00BD0E00" w:rsidP="00BD0E00">
      <w:pPr>
        <w:pStyle w:val="a6"/>
        <w:spacing w:before="0" w:beforeAutospacing="0" w:after="0" w:afterAutospacing="0"/>
        <w:jc w:val="center"/>
        <w:rPr>
          <w:b/>
          <w:bCs/>
        </w:rPr>
      </w:pPr>
    </w:p>
    <w:p w14:paraId="5BD4A962" w14:textId="77777777" w:rsidR="00BD0E00" w:rsidRDefault="00BD0E00" w:rsidP="00BD0E00">
      <w:pPr>
        <w:pStyle w:val="a6"/>
        <w:spacing w:before="0" w:beforeAutospacing="0" w:after="0" w:afterAutospacing="0"/>
        <w:jc w:val="center"/>
        <w:rPr>
          <w:b/>
          <w:bCs/>
        </w:rPr>
      </w:pPr>
      <w:r>
        <w:rPr>
          <w:b/>
          <w:bCs/>
        </w:rPr>
        <w:t>2 КЛАСС</w:t>
      </w:r>
    </w:p>
    <w:tbl>
      <w:tblPr>
        <w:tblpPr w:leftFromText="180" w:rightFromText="180" w:vertAnchor="text" w:horzAnchor="margin" w:tblpY="149"/>
        <w:tblW w:w="0" w:type="auto"/>
        <w:tblLook w:val="04A0" w:firstRow="1" w:lastRow="0" w:firstColumn="1" w:lastColumn="0" w:noHBand="0" w:noVBand="1"/>
      </w:tblPr>
      <w:tblGrid>
        <w:gridCol w:w="711"/>
        <w:gridCol w:w="2740"/>
        <w:gridCol w:w="1091"/>
        <w:gridCol w:w="1845"/>
        <w:gridCol w:w="3143"/>
        <w:gridCol w:w="58"/>
      </w:tblGrid>
      <w:tr w:rsidR="00BD0E00" w14:paraId="40DA7D1A" w14:textId="77777777" w:rsidTr="007C62DB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730C7E" w14:textId="77777777" w:rsidR="00BD0E00" w:rsidRDefault="00BD0E00" w:rsidP="007C62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B2E2DD" w14:textId="77777777" w:rsidR="00BD0E00" w:rsidRDefault="00BD0E00" w:rsidP="007C62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B60EC1" w14:textId="77777777" w:rsidR="00BD0E00" w:rsidRDefault="00BD0E00" w:rsidP="007C62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60CD1E" w14:textId="77777777" w:rsidR="00BD0E00" w:rsidRDefault="00BD0E00" w:rsidP="007C62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Форма организации деятельности</w:t>
            </w:r>
          </w:p>
        </w:tc>
        <w:tc>
          <w:tcPr>
            <w:tcW w:w="3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A9CAEB" w14:textId="77777777" w:rsidR="00BD0E00" w:rsidRDefault="00BD0E00" w:rsidP="007C62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ЭОР</w:t>
            </w:r>
          </w:p>
        </w:tc>
      </w:tr>
      <w:tr w:rsidR="00BD0E00" w14:paraId="21E200CB" w14:textId="77777777" w:rsidTr="007C62DB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FE1F39" w14:textId="77777777" w:rsidR="00BD0E00" w:rsidRDefault="00BD0E00" w:rsidP="007C62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0079D6" w14:textId="77777777" w:rsidR="00BD0E00" w:rsidRDefault="00BD0E00" w:rsidP="007C62DB">
            <w:pPr>
              <w:widowControl w:val="0"/>
              <w:autoSpaceDE w:val="0"/>
              <w:autoSpaceDN w:val="0"/>
              <w:adjustRightInd w:val="0"/>
              <w:ind w:left="175"/>
              <w:rPr>
                <w:rFonts w:ascii="Times New Roman" w:hAnsi="Times New Roman" w:cs="Times New Roman"/>
                <w:bCs/>
                <w:color w:val="191919"/>
                <w:w w:val="1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191919"/>
                <w:w w:val="105"/>
                <w:sz w:val="24"/>
                <w:szCs w:val="24"/>
              </w:rPr>
              <w:t xml:space="preserve">«Удивительная снежинка» 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4F066B" w14:textId="77777777" w:rsidR="00BD0E00" w:rsidRDefault="00BD0E00" w:rsidP="007C62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B6247D" w14:textId="77777777" w:rsidR="00BD0E00" w:rsidRDefault="00BD0E00" w:rsidP="007C62DB">
            <w:r w:rsidRPr="00E3056D">
              <w:rPr>
                <w:rFonts w:ascii="Times New Roman" w:hAnsi="Times New Roman" w:cs="Times New Roman"/>
                <w:sz w:val="24"/>
                <w:szCs w:val="24"/>
              </w:rPr>
              <w:t>Познавательная игра</w:t>
            </w:r>
          </w:p>
        </w:tc>
        <w:tc>
          <w:tcPr>
            <w:tcW w:w="3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A2C5B9" w14:textId="77777777" w:rsidR="00BD0E00" w:rsidRDefault="00BD0E00" w:rsidP="007C62DB">
            <w:pPr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 w:val="16"/>
                <w:szCs w:val="16"/>
              </w:rPr>
            </w:pPr>
            <w:hyperlink r:id="rId96" w:history="1">
              <w:r>
                <w:rPr>
                  <w:rStyle w:val="a7"/>
                  <w:bCs/>
                  <w:sz w:val="16"/>
                  <w:szCs w:val="16"/>
                </w:rPr>
                <w:t>http://www.vneuroka.ru/mathematics.php</w:t>
              </w:r>
            </w:hyperlink>
          </w:p>
          <w:p w14:paraId="58881CDA" w14:textId="77777777" w:rsidR="00BD0E00" w:rsidRDefault="00BD0E00" w:rsidP="007C62DB">
            <w:pPr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 w:val="16"/>
                <w:szCs w:val="16"/>
              </w:rPr>
            </w:pPr>
            <w:hyperlink r:id="rId97" w:history="1">
              <w:r>
                <w:rPr>
                  <w:rStyle w:val="a7"/>
                  <w:bCs/>
                  <w:sz w:val="16"/>
                  <w:szCs w:val="16"/>
                </w:rPr>
                <w:t>http://puzzle-ru.blogspot.com</w:t>
              </w:r>
            </w:hyperlink>
          </w:p>
          <w:p w14:paraId="78C7BE71" w14:textId="77777777" w:rsidR="00BD0E00" w:rsidRDefault="00BD0E00" w:rsidP="007C62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98" w:history="1">
              <w:r>
                <w:rPr>
                  <w:rStyle w:val="a7"/>
                  <w:sz w:val="16"/>
                  <w:szCs w:val="16"/>
                </w:rPr>
                <w:t>http://uchitel.edu54.ru/node/16047?page=1</w:t>
              </w:r>
            </w:hyperlink>
          </w:p>
        </w:tc>
      </w:tr>
      <w:tr w:rsidR="00BD0E00" w14:paraId="799FC417" w14:textId="77777777" w:rsidTr="007C62DB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453C71" w14:textId="77777777" w:rsidR="00BD0E00" w:rsidRDefault="00BD0E00" w:rsidP="007C62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2CACF1" w14:textId="77777777" w:rsidR="00BD0E00" w:rsidRDefault="00BD0E00" w:rsidP="007C62DB">
            <w:pPr>
              <w:widowControl w:val="0"/>
              <w:autoSpaceDE w:val="0"/>
              <w:autoSpaceDN w:val="0"/>
              <w:adjustRightInd w:val="0"/>
              <w:ind w:left="175"/>
              <w:rPr>
                <w:rFonts w:ascii="Times New Roman" w:hAnsi="Times New Roman" w:cs="Times New Roman"/>
                <w:bCs/>
                <w:color w:val="191919"/>
                <w:w w:val="1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191919"/>
                <w:w w:val="105"/>
                <w:sz w:val="24"/>
                <w:szCs w:val="24"/>
              </w:rPr>
              <w:t xml:space="preserve"> Крестики-нолики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F376FD" w14:textId="77777777" w:rsidR="00BD0E00" w:rsidRDefault="00BD0E00" w:rsidP="007C62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288ECC" w14:textId="77777777" w:rsidR="00BD0E00" w:rsidRDefault="00BD0E00" w:rsidP="007C62DB">
            <w:r w:rsidRPr="00E3056D">
              <w:rPr>
                <w:rFonts w:ascii="Times New Roman" w:hAnsi="Times New Roman" w:cs="Times New Roman"/>
                <w:sz w:val="24"/>
                <w:szCs w:val="24"/>
              </w:rPr>
              <w:t>Познавательная игра</w:t>
            </w:r>
          </w:p>
        </w:tc>
        <w:tc>
          <w:tcPr>
            <w:tcW w:w="3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FAD523" w14:textId="77777777" w:rsidR="00BD0E00" w:rsidRDefault="00BD0E00" w:rsidP="007C62DB">
            <w:pPr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 w:val="16"/>
                <w:szCs w:val="16"/>
              </w:rPr>
            </w:pPr>
            <w:hyperlink r:id="rId99" w:history="1">
              <w:r>
                <w:rPr>
                  <w:rStyle w:val="a7"/>
                  <w:bCs/>
                  <w:sz w:val="16"/>
                  <w:szCs w:val="16"/>
                </w:rPr>
                <w:t>http://www.vneuroka.ru/mathematics.php</w:t>
              </w:r>
            </w:hyperlink>
          </w:p>
          <w:p w14:paraId="1BCFA64A" w14:textId="77777777" w:rsidR="00BD0E00" w:rsidRDefault="00BD0E00" w:rsidP="007C62DB">
            <w:pPr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 w:val="16"/>
                <w:szCs w:val="16"/>
              </w:rPr>
            </w:pPr>
            <w:hyperlink r:id="rId100" w:history="1">
              <w:r>
                <w:rPr>
                  <w:rStyle w:val="a7"/>
                  <w:bCs/>
                  <w:sz w:val="16"/>
                  <w:szCs w:val="16"/>
                </w:rPr>
                <w:t>http://puzzle-ru.blogspot.com</w:t>
              </w:r>
            </w:hyperlink>
          </w:p>
          <w:p w14:paraId="082B210E" w14:textId="77777777" w:rsidR="00BD0E00" w:rsidRDefault="00BD0E00" w:rsidP="007C62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01" w:history="1">
              <w:r>
                <w:rPr>
                  <w:rStyle w:val="a7"/>
                  <w:sz w:val="16"/>
                  <w:szCs w:val="16"/>
                </w:rPr>
                <w:t>http://uchitel.edu54.ru/node/16047?page=1</w:t>
              </w:r>
            </w:hyperlink>
          </w:p>
        </w:tc>
      </w:tr>
      <w:tr w:rsidR="00BD0E00" w14:paraId="07A4DC59" w14:textId="77777777" w:rsidTr="007C62DB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32946E" w14:textId="77777777" w:rsidR="00BD0E00" w:rsidRDefault="00BD0E00" w:rsidP="007C62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74ECFF" w14:textId="77777777" w:rsidR="00BD0E00" w:rsidRDefault="00BD0E00" w:rsidP="007C62DB">
            <w:pPr>
              <w:widowControl w:val="0"/>
              <w:autoSpaceDE w:val="0"/>
              <w:autoSpaceDN w:val="0"/>
              <w:adjustRightInd w:val="0"/>
              <w:ind w:left="175"/>
              <w:rPr>
                <w:rFonts w:ascii="Times New Roman" w:hAnsi="Times New Roman" w:cs="Times New Roman"/>
                <w:bCs/>
                <w:color w:val="191919"/>
                <w:w w:val="1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191919"/>
                <w:w w:val="105"/>
                <w:sz w:val="24"/>
                <w:szCs w:val="24"/>
              </w:rPr>
              <w:t xml:space="preserve"> Математические игры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B4AC7B" w14:textId="77777777" w:rsidR="00BD0E00" w:rsidRDefault="00BD0E00" w:rsidP="007C62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49D8B7" w14:textId="77777777" w:rsidR="00BD0E00" w:rsidRDefault="00BD0E00" w:rsidP="007C62DB">
            <w:r w:rsidRPr="00E3056D">
              <w:rPr>
                <w:rFonts w:ascii="Times New Roman" w:hAnsi="Times New Roman" w:cs="Times New Roman"/>
                <w:sz w:val="24"/>
                <w:szCs w:val="24"/>
              </w:rPr>
              <w:t>Познавательная игра</w:t>
            </w:r>
          </w:p>
        </w:tc>
        <w:tc>
          <w:tcPr>
            <w:tcW w:w="3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0BC79C" w14:textId="77777777" w:rsidR="00BD0E00" w:rsidRDefault="00BD0E00" w:rsidP="007C62DB">
            <w:pPr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 w:val="16"/>
                <w:szCs w:val="16"/>
              </w:rPr>
            </w:pPr>
            <w:hyperlink r:id="rId102" w:history="1">
              <w:r>
                <w:rPr>
                  <w:rStyle w:val="a7"/>
                  <w:bCs/>
                  <w:sz w:val="16"/>
                  <w:szCs w:val="16"/>
                </w:rPr>
                <w:t>http://www.vneuroka.ru/mathematics.php</w:t>
              </w:r>
            </w:hyperlink>
          </w:p>
          <w:p w14:paraId="64F5916C" w14:textId="77777777" w:rsidR="00BD0E00" w:rsidRDefault="00BD0E00" w:rsidP="007C62DB">
            <w:pPr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 w:val="16"/>
                <w:szCs w:val="16"/>
              </w:rPr>
            </w:pPr>
            <w:hyperlink r:id="rId103" w:history="1">
              <w:r>
                <w:rPr>
                  <w:rStyle w:val="a7"/>
                  <w:bCs/>
                  <w:sz w:val="16"/>
                  <w:szCs w:val="16"/>
                </w:rPr>
                <w:t>http://puzzle-ru.blogspot.com</w:t>
              </w:r>
            </w:hyperlink>
          </w:p>
          <w:p w14:paraId="3BD8CFB3" w14:textId="77777777" w:rsidR="00BD0E00" w:rsidRDefault="00BD0E00" w:rsidP="007C62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04" w:history="1">
              <w:r>
                <w:rPr>
                  <w:rStyle w:val="a7"/>
                  <w:sz w:val="16"/>
                  <w:szCs w:val="16"/>
                </w:rPr>
                <w:t>http://uchitel.edu54.ru/node/16047?page=1</w:t>
              </w:r>
            </w:hyperlink>
          </w:p>
        </w:tc>
      </w:tr>
      <w:tr w:rsidR="00BD0E00" w14:paraId="16BEAE9F" w14:textId="77777777" w:rsidTr="007C62DB">
        <w:trPr>
          <w:gridAfter w:val="1"/>
          <w:wAfter w:w="58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A5FF66" w14:textId="77777777" w:rsidR="00BD0E00" w:rsidRDefault="00BD0E00" w:rsidP="007C62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43C752" w14:textId="77777777" w:rsidR="00BD0E00" w:rsidRDefault="00BD0E00" w:rsidP="007C62DB">
            <w:pPr>
              <w:widowControl w:val="0"/>
              <w:autoSpaceDE w:val="0"/>
              <w:autoSpaceDN w:val="0"/>
              <w:adjustRightInd w:val="0"/>
              <w:ind w:left="175"/>
              <w:rPr>
                <w:rFonts w:ascii="Times New Roman" w:hAnsi="Times New Roman" w:cs="Times New Roman"/>
                <w:bCs/>
                <w:color w:val="191919"/>
                <w:w w:val="1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191919"/>
                <w:w w:val="105"/>
                <w:sz w:val="24"/>
                <w:szCs w:val="24"/>
              </w:rPr>
              <w:t xml:space="preserve"> Прятки с фигурами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425169" w14:textId="77777777" w:rsidR="00BD0E00" w:rsidRDefault="00BD0E00" w:rsidP="007C62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39DA99" w14:textId="77777777" w:rsidR="00BD0E00" w:rsidRDefault="00BD0E00" w:rsidP="007C62DB">
            <w:r w:rsidRPr="00E3056D">
              <w:rPr>
                <w:rFonts w:ascii="Times New Roman" w:hAnsi="Times New Roman" w:cs="Times New Roman"/>
                <w:sz w:val="24"/>
                <w:szCs w:val="24"/>
              </w:rPr>
              <w:t>Познавательная игра</w:t>
            </w:r>
          </w:p>
        </w:tc>
        <w:tc>
          <w:tcPr>
            <w:tcW w:w="3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83F4ED" w14:textId="77777777" w:rsidR="00BD0E00" w:rsidRDefault="00BD0E00" w:rsidP="007C62DB">
            <w:pPr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 w:val="16"/>
                <w:szCs w:val="16"/>
              </w:rPr>
            </w:pPr>
            <w:hyperlink r:id="rId105" w:history="1">
              <w:r>
                <w:rPr>
                  <w:rStyle w:val="a7"/>
                  <w:bCs/>
                  <w:sz w:val="16"/>
                  <w:szCs w:val="16"/>
                </w:rPr>
                <w:t>http://www.vneuroka.ru/mathematics.php</w:t>
              </w:r>
            </w:hyperlink>
          </w:p>
          <w:p w14:paraId="7E57FDAA" w14:textId="77777777" w:rsidR="00BD0E00" w:rsidRDefault="00BD0E00" w:rsidP="007C62DB">
            <w:pPr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 w:val="16"/>
                <w:szCs w:val="16"/>
              </w:rPr>
            </w:pPr>
            <w:hyperlink r:id="rId106" w:history="1">
              <w:r>
                <w:rPr>
                  <w:rStyle w:val="a7"/>
                  <w:bCs/>
                  <w:sz w:val="16"/>
                  <w:szCs w:val="16"/>
                </w:rPr>
                <w:t>http://puzzle-ru.blogspot.com</w:t>
              </w:r>
            </w:hyperlink>
          </w:p>
          <w:p w14:paraId="10AB4D3C" w14:textId="77777777" w:rsidR="00BD0E00" w:rsidRDefault="00BD0E00" w:rsidP="007C62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07" w:history="1">
              <w:r>
                <w:rPr>
                  <w:rStyle w:val="a7"/>
                  <w:sz w:val="16"/>
                  <w:szCs w:val="16"/>
                </w:rPr>
                <w:t>http://uchitel.edu54.ru/node/16047?page=1</w:t>
              </w:r>
            </w:hyperlink>
          </w:p>
        </w:tc>
      </w:tr>
      <w:tr w:rsidR="00BD0E00" w14:paraId="4D00FADF" w14:textId="77777777" w:rsidTr="007C62DB">
        <w:trPr>
          <w:gridAfter w:val="1"/>
          <w:wAfter w:w="58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3DC99A" w14:textId="77777777" w:rsidR="00BD0E00" w:rsidRDefault="00BD0E00" w:rsidP="007C62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6BE97E" w14:textId="77777777" w:rsidR="00BD0E00" w:rsidRDefault="00BD0E00" w:rsidP="007C62DB">
            <w:pPr>
              <w:widowControl w:val="0"/>
              <w:autoSpaceDE w:val="0"/>
              <w:autoSpaceDN w:val="0"/>
              <w:adjustRightInd w:val="0"/>
              <w:ind w:left="175"/>
              <w:rPr>
                <w:rFonts w:ascii="Times New Roman" w:hAnsi="Times New Roman" w:cs="Times New Roman"/>
                <w:bCs/>
                <w:color w:val="191919"/>
                <w:w w:val="1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191919"/>
                <w:w w:val="105"/>
                <w:sz w:val="24"/>
                <w:szCs w:val="24"/>
              </w:rPr>
              <w:t xml:space="preserve"> Секреты задач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E96ABB" w14:textId="77777777" w:rsidR="00BD0E00" w:rsidRDefault="00BD0E00" w:rsidP="007C62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B0473F" w14:textId="77777777" w:rsidR="00BD0E00" w:rsidRDefault="00BD0E00" w:rsidP="007C62DB">
            <w:r w:rsidRPr="00E3056D">
              <w:rPr>
                <w:rFonts w:ascii="Times New Roman" w:hAnsi="Times New Roman" w:cs="Times New Roman"/>
                <w:sz w:val="24"/>
                <w:szCs w:val="24"/>
              </w:rPr>
              <w:t>Познавательная игра</w:t>
            </w:r>
          </w:p>
        </w:tc>
        <w:tc>
          <w:tcPr>
            <w:tcW w:w="3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AA2862" w14:textId="77777777" w:rsidR="00BD0E00" w:rsidRDefault="00BD0E00" w:rsidP="007C62DB">
            <w:pPr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 w:val="16"/>
                <w:szCs w:val="16"/>
              </w:rPr>
            </w:pPr>
            <w:hyperlink r:id="rId108" w:history="1">
              <w:r>
                <w:rPr>
                  <w:rStyle w:val="a7"/>
                  <w:bCs/>
                  <w:sz w:val="16"/>
                  <w:szCs w:val="16"/>
                </w:rPr>
                <w:t>http://www.vneuroka.ru/mathematics.php</w:t>
              </w:r>
            </w:hyperlink>
          </w:p>
          <w:p w14:paraId="6FDC120A" w14:textId="77777777" w:rsidR="00BD0E00" w:rsidRDefault="00BD0E00" w:rsidP="007C62DB">
            <w:pPr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 w:val="16"/>
                <w:szCs w:val="16"/>
              </w:rPr>
            </w:pPr>
            <w:hyperlink r:id="rId109" w:history="1">
              <w:r>
                <w:rPr>
                  <w:rStyle w:val="a7"/>
                  <w:bCs/>
                  <w:sz w:val="16"/>
                  <w:szCs w:val="16"/>
                </w:rPr>
                <w:t>http://puzzle-ru.blogspot.com</w:t>
              </w:r>
            </w:hyperlink>
          </w:p>
          <w:p w14:paraId="68ACECB0" w14:textId="77777777" w:rsidR="00BD0E00" w:rsidRDefault="00BD0E00" w:rsidP="007C62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10" w:history="1">
              <w:r>
                <w:rPr>
                  <w:rStyle w:val="a7"/>
                  <w:sz w:val="16"/>
                  <w:szCs w:val="16"/>
                </w:rPr>
                <w:t>http://uchitel.edu54.ru/node/16047?page=1</w:t>
              </w:r>
            </w:hyperlink>
          </w:p>
        </w:tc>
      </w:tr>
      <w:tr w:rsidR="00BD0E00" w14:paraId="2EE148D5" w14:textId="77777777" w:rsidTr="007C62DB">
        <w:trPr>
          <w:gridAfter w:val="1"/>
          <w:wAfter w:w="58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A51C2C" w14:textId="77777777" w:rsidR="00BD0E00" w:rsidRDefault="00BD0E00" w:rsidP="007C62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6-7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3691B0" w14:textId="77777777" w:rsidR="00BD0E00" w:rsidRDefault="00BD0E00" w:rsidP="007C62DB">
            <w:pPr>
              <w:widowControl w:val="0"/>
              <w:autoSpaceDE w:val="0"/>
              <w:autoSpaceDN w:val="0"/>
              <w:adjustRightInd w:val="0"/>
              <w:ind w:left="175"/>
              <w:rPr>
                <w:rFonts w:ascii="Times New Roman" w:hAnsi="Times New Roman" w:cs="Times New Roman"/>
                <w:bCs/>
                <w:color w:val="191919"/>
                <w:w w:val="1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191919"/>
                <w:w w:val="105"/>
                <w:sz w:val="24"/>
                <w:szCs w:val="24"/>
              </w:rPr>
              <w:t xml:space="preserve">«Спичечный» конструктор 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7FCE46" w14:textId="77777777" w:rsidR="00BD0E00" w:rsidRDefault="00BD0E00" w:rsidP="007C62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193C41" w14:textId="77777777" w:rsidR="00BD0E00" w:rsidRDefault="00BD0E00" w:rsidP="007C62DB">
            <w:r w:rsidRPr="00E3056D">
              <w:rPr>
                <w:rFonts w:ascii="Times New Roman" w:hAnsi="Times New Roman" w:cs="Times New Roman"/>
                <w:sz w:val="24"/>
                <w:szCs w:val="24"/>
              </w:rPr>
              <w:t>Познавательная игра</w:t>
            </w:r>
          </w:p>
        </w:tc>
        <w:tc>
          <w:tcPr>
            <w:tcW w:w="3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2967E0" w14:textId="77777777" w:rsidR="00BD0E00" w:rsidRDefault="00BD0E00" w:rsidP="007C62DB">
            <w:pPr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 w:val="16"/>
                <w:szCs w:val="16"/>
              </w:rPr>
            </w:pPr>
            <w:hyperlink r:id="rId111" w:history="1">
              <w:r>
                <w:rPr>
                  <w:rStyle w:val="a7"/>
                  <w:bCs/>
                  <w:sz w:val="16"/>
                  <w:szCs w:val="16"/>
                </w:rPr>
                <w:t>http://www.vneuroka.ru/mathematics.php</w:t>
              </w:r>
            </w:hyperlink>
          </w:p>
          <w:p w14:paraId="6E82C32E" w14:textId="77777777" w:rsidR="00BD0E00" w:rsidRDefault="00BD0E00" w:rsidP="007C62DB">
            <w:pPr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 w:val="16"/>
                <w:szCs w:val="16"/>
              </w:rPr>
            </w:pPr>
            <w:hyperlink r:id="rId112" w:history="1">
              <w:r>
                <w:rPr>
                  <w:rStyle w:val="a7"/>
                  <w:bCs/>
                  <w:sz w:val="16"/>
                  <w:szCs w:val="16"/>
                </w:rPr>
                <w:t>http://puzzle-ru.blogspot.com</w:t>
              </w:r>
            </w:hyperlink>
          </w:p>
          <w:p w14:paraId="2986AE81" w14:textId="77777777" w:rsidR="00BD0E00" w:rsidRDefault="00BD0E00" w:rsidP="007C62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13" w:history="1">
              <w:r>
                <w:rPr>
                  <w:rStyle w:val="a7"/>
                  <w:sz w:val="16"/>
                  <w:szCs w:val="16"/>
                </w:rPr>
                <w:t>http://uchitel.edu54.ru/node/16047?page=1</w:t>
              </w:r>
            </w:hyperlink>
          </w:p>
        </w:tc>
      </w:tr>
      <w:tr w:rsidR="00BD0E00" w14:paraId="01A55D0B" w14:textId="77777777" w:rsidTr="007C62DB">
        <w:trPr>
          <w:gridAfter w:val="1"/>
          <w:wAfter w:w="58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B3CF2D" w14:textId="77777777" w:rsidR="00BD0E00" w:rsidRDefault="00BD0E00" w:rsidP="007C62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1FA2DF" w14:textId="77777777" w:rsidR="00BD0E00" w:rsidRDefault="00BD0E00" w:rsidP="007C62DB">
            <w:pPr>
              <w:widowControl w:val="0"/>
              <w:autoSpaceDE w:val="0"/>
              <w:autoSpaceDN w:val="0"/>
              <w:adjustRightInd w:val="0"/>
              <w:ind w:left="175"/>
              <w:rPr>
                <w:rFonts w:ascii="Times New Roman" w:hAnsi="Times New Roman" w:cs="Times New Roman"/>
                <w:bCs/>
                <w:color w:val="191919"/>
                <w:w w:val="1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191919"/>
                <w:w w:val="105"/>
                <w:sz w:val="24"/>
                <w:szCs w:val="24"/>
              </w:rPr>
              <w:t xml:space="preserve"> Геометрический калейдоскоп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B847AF" w14:textId="77777777" w:rsidR="00BD0E00" w:rsidRDefault="00BD0E00" w:rsidP="007C62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A2FC62" w14:textId="77777777" w:rsidR="00BD0E00" w:rsidRDefault="00BD0E00" w:rsidP="007C62DB">
            <w:r w:rsidRPr="00E3056D">
              <w:rPr>
                <w:rFonts w:ascii="Times New Roman" w:hAnsi="Times New Roman" w:cs="Times New Roman"/>
                <w:sz w:val="24"/>
                <w:szCs w:val="24"/>
              </w:rPr>
              <w:t>Познавательная игра</w:t>
            </w:r>
          </w:p>
        </w:tc>
        <w:tc>
          <w:tcPr>
            <w:tcW w:w="3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B92686" w14:textId="77777777" w:rsidR="00BD0E00" w:rsidRDefault="00BD0E00" w:rsidP="007C62DB">
            <w:pPr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 w:val="16"/>
                <w:szCs w:val="16"/>
              </w:rPr>
            </w:pPr>
            <w:hyperlink r:id="rId114" w:history="1">
              <w:r>
                <w:rPr>
                  <w:rStyle w:val="a7"/>
                  <w:bCs/>
                  <w:sz w:val="16"/>
                  <w:szCs w:val="16"/>
                </w:rPr>
                <w:t>http://www.vneuroka.ru/mathematics.php</w:t>
              </w:r>
            </w:hyperlink>
          </w:p>
          <w:p w14:paraId="4907C43C" w14:textId="77777777" w:rsidR="00BD0E00" w:rsidRDefault="00BD0E00" w:rsidP="007C62DB">
            <w:pPr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 w:val="16"/>
                <w:szCs w:val="16"/>
              </w:rPr>
            </w:pPr>
            <w:hyperlink r:id="rId115" w:history="1">
              <w:r>
                <w:rPr>
                  <w:rStyle w:val="a7"/>
                  <w:bCs/>
                  <w:sz w:val="16"/>
                  <w:szCs w:val="16"/>
                </w:rPr>
                <w:t>http://puzzle-ru.blogspot.com</w:t>
              </w:r>
            </w:hyperlink>
          </w:p>
          <w:p w14:paraId="4A001EAB" w14:textId="77777777" w:rsidR="00BD0E00" w:rsidRDefault="00BD0E00" w:rsidP="007C62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16" w:history="1">
              <w:r>
                <w:rPr>
                  <w:rStyle w:val="a7"/>
                  <w:sz w:val="16"/>
                  <w:szCs w:val="16"/>
                </w:rPr>
                <w:t>http://uchitel.edu54.ru/node/16047?page=1</w:t>
              </w:r>
            </w:hyperlink>
          </w:p>
        </w:tc>
      </w:tr>
      <w:tr w:rsidR="00BD0E00" w14:paraId="3580A8B5" w14:textId="77777777" w:rsidTr="007C62DB">
        <w:trPr>
          <w:gridAfter w:val="1"/>
          <w:wAfter w:w="58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EF1715" w14:textId="77777777" w:rsidR="00BD0E00" w:rsidRDefault="00BD0E00" w:rsidP="007C62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556149" w14:textId="77777777" w:rsidR="00BD0E00" w:rsidRDefault="00BD0E00" w:rsidP="007C62DB">
            <w:pPr>
              <w:widowControl w:val="0"/>
              <w:autoSpaceDE w:val="0"/>
              <w:autoSpaceDN w:val="0"/>
              <w:adjustRightInd w:val="0"/>
              <w:ind w:left="175"/>
              <w:rPr>
                <w:rFonts w:ascii="Times New Roman" w:hAnsi="Times New Roman" w:cs="Times New Roman"/>
                <w:bCs/>
                <w:color w:val="191919"/>
                <w:w w:val="1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191919"/>
                <w:w w:val="105"/>
                <w:sz w:val="24"/>
                <w:szCs w:val="24"/>
              </w:rPr>
              <w:t xml:space="preserve"> Числовые головоломки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821EF6" w14:textId="77777777" w:rsidR="00BD0E00" w:rsidRDefault="00BD0E00" w:rsidP="007C62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EA9D5C" w14:textId="77777777" w:rsidR="00BD0E00" w:rsidRDefault="00BD0E00" w:rsidP="007C62DB">
            <w:r w:rsidRPr="00E3056D">
              <w:rPr>
                <w:rFonts w:ascii="Times New Roman" w:hAnsi="Times New Roman" w:cs="Times New Roman"/>
                <w:sz w:val="24"/>
                <w:szCs w:val="24"/>
              </w:rPr>
              <w:t>Познавательная игра</w:t>
            </w:r>
          </w:p>
        </w:tc>
        <w:tc>
          <w:tcPr>
            <w:tcW w:w="3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A38BAA" w14:textId="77777777" w:rsidR="00BD0E00" w:rsidRDefault="00BD0E00" w:rsidP="007C62DB">
            <w:pPr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 w:val="16"/>
                <w:szCs w:val="16"/>
              </w:rPr>
            </w:pPr>
            <w:hyperlink r:id="rId117" w:history="1">
              <w:r>
                <w:rPr>
                  <w:rStyle w:val="a7"/>
                  <w:bCs/>
                  <w:sz w:val="16"/>
                  <w:szCs w:val="16"/>
                </w:rPr>
                <w:t>http://www.vneuroka.ru/mathematics.php</w:t>
              </w:r>
            </w:hyperlink>
          </w:p>
          <w:p w14:paraId="4E31F045" w14:textId="77777777" w:rsidR="00BD0E00" w:rsidRDefault="00BD0E00" w:rsidP="007C62DB">
            <w:pPr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 w:val="16"/>
                <w:szCs w:val="16"/>
              </w:rPr>
            </w:pPr>
            <w:hyperlink r:id="rId118" w:history="1">
              <w:r>
                <w:rPr>
                  <w:rStyle w:val="a7"/>
                  <w:bCs/>
                  <w:sz w:val="16"/>
                  <w:szCs w:val="16"/>
                </w:rPr>
                <w:t>http://puzzle-ru.blogspot.com</w:t>
              </w:r>
            </w:hyperlink>
          </w:p>
          <w:p w14:paraId="6CDB560A" w14:textId="77777777" w:rsidR="00BD0E00" w:rsidRDefault="00BD0E00" w:rsidP="007C62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19" w:history="1">
              <w:r>
                <w:rPr>
                  <w:rStyle w:val="a7"/>
                  <w:sz w:val="16"/>
                  <w:szCs w:val="16"/>
                </w:rPr>
                <w:t>http://uchitel.edu54.ru/node/16047?page=1</w:t>
              </w:r>
            </w:hyperlink>
          </w:p>
        </w:tc>
      </w:tr>
      <w:tr w:rsidR="00BD0E00" w14:paraId="124F41F3" w14:textId="77777777" w:rsidTr="007C62DB">
        <w:trPr>
          <w:gridAfter w:val="1"/>
          <w:wAfter w:w="58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D4F0F6" w14:textId="77777777" w:rsidR="00BD0E00" w:rsidRDefault="00BD0E00" w:rsidP="007C62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2CD29A" w14:textId="77777777" w:rsidR="00BD0E00" w:rsidRDefault="00BD0E00" w:rsidP="007C62DB">
            <w:pPr>
              <w:widowControl w:val="0"/>
              <w:autoSpaceDE w:val="0"/>
              <w:autoSpaceDN w:val="0"/>
              <w:adjustRightInd w:val="0"/>
              <w:ind w:left="175"/>
              <w:rPr>
                <w:rFonts w:ascii="Times New Roman" w:hAnsi="Times New Roman" w:cs="Times New Roman"/>
                <w:bCs/>
                <w:color w:val="191919"/>
                <w:w w:val="1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191919"/>
                <w:w w:val="105"/>
                <w:sz w:val="24"/>
                <w:szCs w:val="24"/>
              </w:rPr>
              <w:t xml:space="preserve"> «Шаг в будущее»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98317E" w14:textId="77777777" w:rsidR="00BD0E00" w:rsidRDefault="00BD0E00" w:rsidP="007C62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AF768F" w14:textId="77777777" w:rsidR="00BD0E00" w:rsidRDefault="00BD0E00" w:rsidP="007C62DB">
            <w:r w:rsidRPr="00E3056D">
              <w:rPr>
                <w:rFonts w:ascii="Times New Roman" w:hAnsi="Times New Roman" w:cs="Times New Roman"/>
                <w:sz w:val="24"/>
                <w:szCs w:val="24"/>
              </w:rPr>
              <w:t>Познавательная игра</w:t>
            </w:r>
          </w:p>
        </w:tc>
        <w:tc>
          <w:tcPr>
            <w:tcW w:w="3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63FFE1" w14:textId="77777777" w:rsidR="00BD0E00" w:rsidRDefault="00BD0E00" w:rsidP="007C62DB">
            <w:pPr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 w:val="16"/>
                <w:szCs w:val="16"/>
              </w:rPr>
            </w:pPr>
            <w:hyperlink r:id="rId120" w:history="1">
              <w:r>
                <w:rPr>
                  <w:rStyle w:val="a7"/>
                  <w:bCs/>
                  <w:sz w:val="16"/>
                  <w:szCs w:val="16"/>
                </w:rPr>
                <w:t>http://www.vneuroka.ru/mathematics.php</w:t>
              </w:r>
            </w:hyperlink>
          </w:p>
          <w:p w14:paraId="5B5C097E" w14:textId="77777777" w:rsidR="00BD0E00" w:rsidRDefault="00BD0E00" w:rsidP="007C62DB">
            <w:pPr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 w:val="16"/>
                <w:szCs w:val="16"/>
              </w:rPr>
            </w:pPr>
            <w:hyperlink r:id="rId121" w:history="1">
              <w:r>
                <w:rPr>
                  <w:rStyle w:val="a7"/>
                  <w:bCs/>
                  <w:sz w:val="16"/>
                  <w:szCs w:val="16"/>
                </w:rPr>
                <w:t>http://puzzle-ru.blogspot.com</w:t>
              </w:r>
            </w:hyperlink>
          </w:p>
          <w:p w14:paraId="74E50DCC" w14:textId="77777777" w:rsidR="00BD0E00" w:rsidRDefault="00BD0E00" w:rsidP="007C62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22" w:history="1">
              <w:r>
                <w:rPr>
                  <w:rStyle w:val="a7"/>
                  <w:sz w:val="16"/>
                  <w:szCs w:val="16"/>
                </w:rPr>
                <w:t>http://uchitel.edu54.ru/node/16047?page=1</w:t>
              </w:r>
            </w:hyperlink>
          </w:p>
        </w:tc>
      </w:tr>
      <w:tr w:rsidR="00BD0E00" w14:paraId="6907C6DA" w14:textId="77777777" w:rsidTr="007C62DB">
        <w:trPr>
          <w:gridAfter w:val="1"/>
          <w:wAfter w:w="58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A1BE0E" w14:textId="77777777" w:rsidR="00BD0E00" w:rsidRDefault="00BD0E00" w:rsidP="007C62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04CA19" w14:textId="77777777" w:rsidR="00BD0E00" w:rsidRDefault="00BD0E00" w:rsidP="007C62DB">
            <w:pPr>
              <w:widowControl w:val="0"/>
              <w:autoSpaceDE w:val="0"/>
              <w:autoSpaceDN w:val="0"/>
              <w:adjustRightInd w:val="0"/>
              <w:ind w:left="175"/>
              <w:rPr>
                <w:rFonts w:ascii="Times New Roman" w:hAnsi="Times New Roman" w:cs="Times New Roman"/>
                <w:bCs/>
                <w:color w:val="191919"/>
                <w:w w:val="1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191919"/>
                <w:w w:val="105"/>
                <w:sz w:val="24"/>
                <w:szCs w:val="24"/>
              </w:rPr>
              <w:t xml:space="preserve">Геометрия вокруг нас 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C9DE99" w14:textId="77777777" w:rsidR="00BD0E00" w:rsidRDefault="00BD0E00" w:rsidP="007C62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6D724A" w14:textId="77777777" w:rsidR="00BD0E00" w:rsidRDefault="00BD0E00" w:rsidP="007C62DB">
            <w:r w:rsidRPr="00E3056D">
              <w:rPr>
                <w:rFonts w:ascii="Times New Roman" w:hAnsi="Times New Roman" w:cs="Times New Roman"/>
                <w:sz w:val="24"/>
                <w:szCs w:val="24"/>
              </w:rPr>
              <w:t>Познавательная игра</w:t>
            </w:r>
          </w:p>
        </w:tc>
        <w:tc>
          <w:tcPr>
            <w:tcW w:w="3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C67180" w14:textId="77777777" w:rsidR="00BD0E00" w:rsidRDefault="00BD0E00" w:rsidP="007C62DB">
            <w:pPr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 w:val="16"/>
                <w:szCs w:val="16"/>
              </w:rPr>
            </w:pPr>
            <w:hyperlink r:id="rId123" w:history="1">
              <w:r>
                <w:rPr>
                  <w:rStyle w:val="a7"/>
                  <w:bCs/>
                  <w:sz w:val="16"/>
                  <w:szCs w:val="16"/>
                </w:rPr>
                <w:t>http://www.vneuroka.ru/mathematics.php</w:t>
              </w:r>
            </w:hyperlink>
          </w:p>
          <w:p w14:paraId="3AFD1590" w14:textId="77777777" w:rsidR="00BD0E00" w:rsidRDefault="00BD0E00" w:rsidP="007C62DB">
            <w:pPr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 w:val="16"/>
                <w:szCs w:val="16"/>
              </w:rPr>
            </w:pPr>
            <w:hyperlink r:id="rId124" w:history="1">
              <w:r>
                <w:rPr>
                  <w:rStyle w:val="a7"/>
                  <w:bCs/>
                  <w:sz w:val="16"/>
                  <w:szCs w:val="16"/>
                </w:rPr>
                <w:t>http://puzzle-ru.blogspot.com</w:t>
              </w:r>
            </w:hyperlink>
          </w:p>
          <w:p w14:paraId="1A311BE4" w14:textId="77777777" w:rsidR="00BD0E00" w:rsidRDefault="00BD0E00" w:rsidP="007C62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25" w:history="1">
              <w:r>
                <w:rPr>
                  <w:rStyle w:val="a7"/>
                  <w:sz w:val="16"/>
                  <w:szCs w:val="16"/>
                </w:rPr>
                <w:t>http://uchitel.edu54.ru/node/16047?page=1</w:t>
              </w:r>
            </w:hyperlink>
          </w:p>
        </w:tc>
      </w:tr>
      <w:tr w:rsidR="00BD0E00" w14:paraId="0A3B156F" w14:textId="77777777" w:rsidTr="007C62DB">
        <w:trPr>
          <w:gridAfter w:val="1"/>
          <w:wAfter w:w="58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648EE8" w14:textId="77777777" w:rsidR="00BD0E00" w:rsidRDefault="00BD0E00" w:rsidP="007C62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CB41D5" w14:textId="77777777" w:rsidR="00BD0E00" w:rsidRDefault="00BD0E00" w:rsidP="007C62DB">
            <w:pPr>
              <w:widowControl w:val="0"/>
              <w:autoSpaceDE w:val="0"/>
              <w:autoSpaceDN w:val="0"/>
              <w:adjustRightInd w:val="0"/>
              <w:ind w:left="175"/>
              <w:rPr>
                <w:rFonts w:ascii="Times New Roman" w:hAnsi="Times New Roman" w:cs="Times New Roman"/>
                <w:bCs/>
                <w:color w:val="191919"/>
                <w:w w:val="1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191919"/>
                <w:w w:val="105"/>
                <w:sz w:val="24"/>
                <w:szCs w:val="24"/>
              </w:rPr>
              <w:t>Путешествие точки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A96344" w14:textId="77777777" w:rsidR="00BD0E00" w:rsidRDefault="00BD0E00" w:rsidP="007C62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520E34" w14:textId="77777777" w:rsidR="00BD0E00" w:rsidRDefault="00BD0E00" w:rsidP="007C62DB">
            <w:r w:rsidRPr="00E3056D">
              <w:rPr>
                <w:rFonts w:ascii="Times New Roman" w:hAnsi="Times New Roman" w:cs="Times New Roman"/>
                <w:sz w:val="24"/>
                <w:szCs w:val="24"/>
              </w:rPr>
              <w:t>Познавательная игра</w:t>
            </w:r>
          </w:p>
        </w:tc>
        <w:tc>
          <w:tcPr>
            <w:tcW w:w="3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F7CD50" w14:textId="77777777" w:rsidR="00BD0E00" w:rsidRDefault="00BD0E00" w:rsidP="007C62DB">
            <w:pPr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 w:val="16"/>
                <w:szCs w:val="16"/>
              </w:rPr>
            </w:pPr>
            <w:hyperlink r:id="rId126" w:history="1">
              <w:r>
                <w:rPr>
                  <w:rStyle w:val="a7"/>
                  <w:bCs/>
                  <w:sz w:val="16"/>
                  <w:szCs w:val="16"/>
                </w:rPr>
                <w:t>http://www.vneuroka.ru/mathematics.php</w:t>
              </w:r>
            </w:hyperlink>
          </w:p>
          <w:p w14:paraId="4E8C499B" w14:textId="77777777" w:rsidR="00BD0E00" w:rsidRDefault="00BD0E00" w:rsidP="007C62DB">
            <w:pPr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 w:val="16"/>
                <w:szCs w:val="16"/>
              </w:rPr>
            </w:pPr>
            <w:hyperlink r:id="rId127" w:history="1">
              <w:r>
                <w:rPr>
                  <w:rStyle w:val="a7"/>
                  <w:bCs/>
                  <w:sz w:val="16"/>
                  <w:szCs w:val="16"/>
                </w:rPr>
                <w:t>http://puzzle-ru.blogspot.com</w:t>
              </w:r>
            </w:hyperlink>
          </w:p>
          <w:p w14:paraId="76F0AD73" w14:textId="77777777" w:rsidR="00BD0E00" w:rsidRDefault="00BD0E00" w:rsidP="007C62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28" w:history="1">
              <w:r>
                <w:rPr>
                  <w:rStyle w:val="a7"/>
                  <w:sz w:val="16"/>
                  <w:szCs w:val="16"/>
                </w:rPr>
                <w:t>http://uchitel.edu54.ru/node/16047?page=1</w:t>
              </w:r>
            </w:hyperlink>
          </w:p>
        </w:tc>
      </w:tr>
      <w:tr w:rsidR="00BD0E00" w14:paraId="4466CDFD" w14:textId="77777777" w:rsidTr="007C62DB">
        <w:trPr>
          <w:gridAfter w:val="1"/>
          <w:wAfter w:w="58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B1F228" w14:textId="77777777" w:rsidR="00BD0E00" w:rsidRDefault="00BD0E00" w:rsidP="007C62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A3B02A" w14:textId="77777777" w:rsidR="00BD0E00" w:rsidRDefault="00BD0E00" w:rsidP="007C62DB">
            <w:pPr>
              <w:widowControl w:val="0"/>
              <w:autoSpaceDE w:val="0"/>
              <w:autoSpaceDN w:val="0"/>
              <w:adjustRightInd w:val="0"/>
              <w:ind w:left="175"/>
              <w:rPr>
                <w:rFonts w:ascii="Times New Roman" w:hAnsi="Times New Roman" w:cs="Times New Roman"/>
                <w:bCs/>
                <w:color w:val="191919"/>
                <w:w w:val="1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191919"/>
                <w:w w:val="105"/>
                <w:sz w:val="24"/>
                <w:szCs w:val="24"/>
              </w:rPr>
              <w:t xml:space="preserve"> «Шаг в будущее»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AA079C" w14:textId="77777777" w:rsidR="00BD0E00" w:rsidRDefault="00BD0E00" w:rsidP="007C62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F2C909" w14:textId="77777777" w:rsidR="00BD0E00" w:rsidRDefault="00BD0E00" w:rsidP="007C62DB">
            <w:r w:rsidRPr="00E3056D">
              <w:rPr>
                <w:rFonts w:ascii="Times New Roman" w:hAnsi="Times New Roman" w:cs="Times New Roman"/>
                <w:sz w:val="24"/>
                <w:szCs w:val="24"/>
              </w:rPr>
              <w:t>Познавательная игра</w:t>
            </w:r>
          </w:p>
        </w:tc>
        <w:tc>
          <w:tcPr>
            <w:tcW w:w="3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171E2E" w14:textId="77777777" w:rsidR="00BD0E00" w:rsidRDefault="00BD0E00" w:rsidP="007C62DB">
            <w:pPr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 w:val="16"/>
                <w:szCs w:val="16"/>
              </w:rPr>
            </w:pPr>
            <w:hyperlink r:id="rId129" w:history="1">
              <w:r>
                <w:rPr>
                  <w:rStyle w:val="a7"/>
                  <w:bCs/>
                  <w:sz w:val="16"/>
                  <w:szCs w:val="16"/>
                </w:rPr>
                <w:t>http://www.vneuroka.ru/mathematics.php</w:t>
              </w:r>
            </w:hyperlink>
          </w:p>
          <w:p w14:paraId="41EDC897" w14:textId="77777777" w:rsidR="00BD0E00" w:rsidRDefault="00BD0E00" w:rsidP="007C62DB">
            <w:pPr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 w:val="16"/>
                <w:szCs w:val="16"/>
              </w:rPr>
            </w:pPr>
            <w:hyperlink r:id="rId130" w:history="1">
              <w:r>
                <w:rPr>
                  <w:rStyle w:val="a7"/>
                  <w:bCs/>
                  <w:sz w:val="16"/>
                  <w:szCs w:val="16"/>
                </w:rPr>
                <w:t>http://puzzle-ru.blogspot.com</w:t>
              </w:r>
            </w:hyperlink>
          </w:p>
          <w:p w14:paraId="5A3528B0" w14:textId="77777777" w:rsidR="00BD0E00" w:rsidRDefault="00BD0E00" w:rsidP="007C62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31" w:history="1">
              <w:r>
                <w:rPr>
                  <w:rStyle w:val="a7"/>
                  <w:sz w:val="16"/>
                  <w:szCs w:val="16"/>
                </w:rPr>
                <w:t>http://uchitel.edu54.ru/node/16047?page=1</w:t>
              </w:r>
            </w:hyperlink>
          </w:p>
        </w:tc>
      </w:tr>
      <w:tr w:rsidR="00BD0E00" w14:paraId="207FDBB3" w14:textId="77777777" w:rsidTr="007C62DB">
        <w:trPr>
          <w:gridAfter w:val="1"/>
          <w:wAfter w:w="58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F94BE3" w14:textId="77777777" w:rsidR="00BD0E00" w:rsidRDefault="00BD0E00" w:rsidP="007C62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E1094D" w14:textId="77777777" w:rsidR="00BD0E00" w:rsidRDefault="00BD0E00" w:rsidP="007C62DB">
            <w:pPr>
              <w:widowControl w:val="0"/>
              <w:autoSpaceDE w:val="0"/>
              <w:autoSpaceDN w:val="0"/>
              <w:adjustRightInd w:val="0"/>
              <w:ind w:left="175"/>
              <w:rPr>
                <w:rFonts w:ascii="Times New Roman" w:hAnsi="Times New Roman" w:cs="Times New Roman"/>
                <w:bCs/>
                <w:color w:val="191919"/>
                <w:w w:val="1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191919"/>
                <w:w w:val="105"/>
                <w:sz w:val="24"/>
                <w:szCs w:val="24"/>
              </w:rPr>
              <w:t xml:space="preserve"> Тайны окружности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2E8D8A" w14:textId="77777777" w:rsidR="00BD0E00" w:rsidRDefault="00BD0E00" w:rsidP="007C62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F8B44F" w14:textId="77777777" w:rsidR="00BD0E00" w:rsidRDefault="00BD0E00" w:rsidP="007C62DB">
            <w:r w:rsidRPr="00E3056D">
              <w:rPr>
                <w:rFonts w:ascii="Times New Roman" w:hAnsi="Times New Roman" w:cs="Times New Roman"/>
                <w:sz w:val="24"/>
                <w:szCs w:val="24"/>
              </w:rPr>
              <w:t>Познавательная игра</w:t>
            </w:r>
          </w:p>
        </w:tc>
        <w:tc>
          <w:tcPr>
            <w:tcW w:w="3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2A17FB" w14:textId="77777777" w:rsidR="00BD0E00" w:rsidRDefault="00BD0E00" w:rsidP="007C62DB">
            <w:pPr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 w:val="16"/>
                <w:szCs w:val="16"/>
              </w:rPr>
            </w:pPr>
            <w:hyperlink r:id="rId132" w:history="1">
              <w:r>
                <w:rPr>
                  <w:rStyle w:val="a7"/>
                  <w:bCs/>
                  <w:sz w:val="16"/>
                  <w:szCs w:val="16"/>
                </w:rPr>
                <w:t>http://www.vneuroka.ru/mathematics.php</w:t>
              </w:r>
            </w:hyperlink>
          </w:p>
          <w:p w14:paraId="75E6FDDA" w14:textId="77777777" w:rsidR="00BD0E00" w:rsidRDefault="00BD0E00" w:rsidP="007C62DB">
            <w:pPr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 w:val="16"/>
                <w:szCs w:val="16"/>
              </w:rPr>
            </w:pPr>
            <w:hyperlink r:id="rId133" w:history="1">
              <w:r>
                <w:rPr>
                  <w:rStyle w:val="a7"/>
                  <w:bCs/>
                  <w:sz w:val="16"/>
                  <w:szCs w:val="16"/>
                </w:rPr>
                <w:t>http://puzzle-ru.blogspot.com</w:t>
              </w:r>
            </w:hyperlink>
          </w:p>
          <w:p w14:paraId="39A59632" w14:textId="77777777" w:rsidR="00BD0E00" w:rsidRDefault="00BD0E00" w:rsidP="007C62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34" w:history="1">
              <w:r>
                <w:rPr>
                  <w:rStyle w:val="a7"/>
                  <w:sz w:val="16"/>
                  <w:szCs w:val="16"/>
                </w:rPr>
                <w:t>http://uchitel.edu54.ru/node/16047?page=1</w:t>
              </w:r>
            </w:hyperlink>
          </w:p>
        </w:tc>
      </w:tr>
      <w:tr w:rsidR="00BD0E00" w14:paraId="7BEE6BAF" w14:textId="77777777" w:rsidTr="007C62DB">
        <w:trPr>
          <w:gridAfter w:val="1"/>
          <w:wAfter w:w="58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1C2C34" w14:textId="77777777" w:rsidR="00BD0E00" w:rsidRDefault="00BD0E00" w:rsidP="007C62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D8C05A" w14:textId="77777777" w:rsidR="00BD0E00" w:rsidRDefault="00BD0E00" w:rsidP="007C62DB">
            <w:pPr>
              <w:widowControl w:val="0"/>
              <w:autoSpaceDE w:val="0"/>
              <w:autoSpaceDN w:val="0"/>
              <w:adjustRightInd w:val="0"/>
              <w:ind w:left="175"/>
              <w:rPr>
                <w:rFonts w:ascii="Times New Roman" w:hAnsi="Times New Roman" w:cs="Times New Roman"/>
                <w:bCs/>
                <w:color w:val="191919"/>
                <w:w w:val="1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191919"/>
                <w:w w:val="105"/>
                <w:sz w:val="24"/>
                <w:szCs w:val="24"/>
              </w:rPr>
              <w:t xml:space="preserve"> Математическое путешествие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580108" w14:textId="77777777" w:rsidR="00BD0E00" w:rsidRDefault="00BD0E00" w:rsidP="007C62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2C5C8E" w14:textId="77777777" w:rsidR="00BD0E00" w:rsidRDefault="00BD0E00" w:rsidP="007C62DB">
            <w:r w:rsidRPr="00E3056D">
              <w:rPr>
                <w:rFonts w:ascii="Times New Roman" w:hAnsi="Times New Roman" w:cs="Times New Roman"/>
                <w:sz w:val="24"/>
                <w:szCs w:val="24"/>
              </w:rPr>
              <w:t>Познавательная игра</w:t>
            </w:r>
          </w:p>
        </w:tc>
        <w:tc>
          <w:tcPr>
            <w:tcW w:w="3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E7ACD3" w14:textId="77777777" w:rsidR="00BD0E00" w:rsidRDefault="00BD0E00" w:rsidP="007C62DB">
            <w:pPr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 w:val="16"/>
                <w:szCs w:val="16"/>
              </w:rPr>
            </w:pPr>
            <w:hyperlink r:id="rId135" w:history="1">
              <w:r>
                <w:rPr>
                  <w:rStyle w:val="a7"/>
                  <w:bCs/>
                  <w:sz w:val="16"/>
                  <w:szCs w:val="16"/>
                </w:rPr>
                <w:t>http://www.vneuroka.ru/mathematics.php</w:t>
              </w:r>
            </w:hyperlink>
          </w:p>
          <w:p w14:paraId="3ADDCA15" w14:textId="77777777" w:rsidR="00BD0E00" w:rsidRDefault="00BD0E00" w:rsidP="007C62DB">
            <w:pPr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 w:val="16"/>
                <w:szCs w:val="16"/>
              </w:rPr>
            </w:pPr>
            <w:hyperlink r:id="rId136" w:history="1">
              <w:r>
                <w:rPr>
                  <w:rStyle w:val="a7"/>
                  <w:bCs/>
                  <w:sz w:val="16"/>
                  <w:szCs w:val="16"/>
                </w:rPr>
                <w:t>http://puzzle-ru.blogspot.com</w:t>
              </w:r>
            </w:hyperlink>
          </w:p>
          <w:p w14:paraId="699E60A4" w14:textId="77777777" w:rsidR="00BD0E00" w:rsidRDefault="00BD0E00" w:rsidP="007C62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37" w:history="1">
              <w:r>
                <w:rPr>
                  <w:rStyle w:val="a7"/>
                  <w:sz w:val="16"/>
                  <w:szCs w:val="16"/>
                </w:rPr>
                <w:t>http://uchitel.edu54.ru/node/16047?page=1</w:t>
              </w:r>
            </w:hyperlink>
          </w:p>
        </w:tc>
      </w:tr>
      <w:tr w:rsidR="00BD0E00" w14:paraId="37074C2E" w14:textId="77777777" w:rsidTr="007C62DB">
        <w:trPr>
          <w:gridAfter w:val="1"/>
          <w:wAfter w:w="58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A61F4D" w14:textId="77777777" w:rsidR="00BD0E00" w:rsidRDefault="00BD0E00" w:rsidP="007C62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16-17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0B70DC" w14:textId="77777777" w:rsidR="00BD0E00" w:rsidRDefault="00BD0E00" w:rsidP="007C62DB">
            <w:pPr>
              <w:widowControl w:val="0"/>
              <w:autoSpaceDE w:val="0"/>
              <w:autoSpaceDN w:val="0"/>
              <w:adjustRightInd w:val="0"/>
              <w:ind w:left="175"/>
              <w:rPr>
                <w:rFonts w:ascii="Times New Roman" w:hAnsi="Times New Roman" w:cs="Times New Roman"/>
                <w:bCs/>
                <w:color w:val="191919"/>
                <w:w w:val="1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191919"/>
                <w:w w:val="105"/>
                <w:sz w:val="24"/>
                <w:szCs w:val="24"/>
              </w:rPr>
              <w:t xml:space="preserve"> «Новогодний серпантин»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F5A859" w14:textId="77777777" w:rsidR="00BD0E00" w:rsidRDefault="00BD0E00" w:rsidP="007C62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48450E" w14:textId="77777777" w:rsidR="00BD0E00" w:rsidRDefault="00BD0E00" w:rsidP="007C62DB">
            <w:r w:rsidRPr="00E3056D">
              <w:rPr>
                <w:rFonts w:ascii="Times New Roman" w:hAnsi="Times New Roman" w:cs="Times New Roman"/>
                <w:sz w:val="24"/>
                <w:szCs w:val="24"/>
              </w:rPr>
              <w:t>Познавательная игра</w:t>
            </w:r>
          </w:p>
        </w:tc>
        <w:tc>
          <w:tcPr>
            <w:tcW w:w="3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8E2B7D" w14:textId="77777777" w:rsidR="00BD0E00" w:rsidRDefault="00BD0E00" w:rsidP="007C62DB">
            <w:pPr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 w:val="16"/>
                <w:szCs w:val="16"/>
              </w:rPr>
            </w:pPr>
            <w:hyperlink r:id="rId138" w:history="1">
              <w:r>
                <w:rPr>
                  <w:rStyle w:val="a7"/>
                  <w:bCs/>
                  <w:sz w:val="16"/>
                  <w:szCs w:val="16"/>
                </w:rPr>
                <w:t>http://www.vneuroka.ru/mathematics.php</w:t>
              </w:r>
            </w:hyperlink>
          </w:p>
          <w:p w14:paraId="08272890" w14:textId="77777777" w:rsidR="00BD0E00" w:rsidRDefault="00BD0E00" w:rsidP="007C62DB">
            <w:pPr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 w:val="16"/>
                <w:szCs w:val="16"/>
              </w:rPr>
            </w:pPr>
            <w:hyperlink r:id="rId139" w:history="1">
              <w:r>
                <w:rPr>
                  <w:rStyle w:val="a7"/>
                  <w:bCs/>
                  <w:sz w:val="16"/>
                  <w:szCs w:val="16"/>
                </w:rPr>
                <w:t>http://puzzle-ru.blogspot.com</w:t>
              </w:r>
            </w:hyperlink>
          </w:p>
          <w:p w14:paraId="614BE118" w14:textId="77777777" w:rsidR="00BD0E00" w:rsidRDefault="00BD0E00" w:rsidP="007C62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40" w:history="1">
              <w:r>
                <w:rPr>
                  <w:rStyle w:val="a7"/>
                  <w:sz w:val="16"/>
                  <w:szCs w:val="16"/>
                </w:rPr>
                <w:t>http://uchitel.edu54.ru/node/16047?page=1</w:t>
              </w:r>
            </w:hyperlink>
          </w:p>
        </w:tc>
      </w:tr>
      <w:tr w:rsidR="00BD0E00" w14:paraId="4E063C21" w14:textId="77777777" w:rsidTr="007C62DB">
        <w:trPr>
          <w:gridAfter w:val="1"/>
          <w:wAfter w:w="58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026138" w14:textId="77777777" w:rsidR="00BD0E00" w:rsidRDefault="00BD0E00" w:rsidP="007C62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587963" w14:textId="77777777" w:rsidR="00BD0E00" w:rsidRDefault="00BD0E00" w:rsidP="007C62DB">
            <w:pPr>
              <w:widowControl w:val="0"/>
              <w:autoSpaceDE w:val="0"/>
              <w:autoSpaceDN w:val="0"/>
              <w:adjustRightInd w:val="0"/>
              <w:ind w:left="175"/>
              <w:rPr>
                <w:rFonts w:ascii="Times New Roman" w:hAnsi="Times New Roman" w:cs="Times New Roman"/>
                <w:bCs/>
                <w:color w:val="191919"/>
                <w:w w:val="1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191919"/>
                <w:w w:val="105"/>
                <w:sz w:val="24"/>
                <w:szCs w:val="24"/>
              </w:rPr>
              <w:t xml:space="preserve">Математические игры 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358ED9" w14:textId="77777777" w:rsidR="00BD0E00" w:rsidRDefault="00BD0E00" w:rsidP="007C62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B60A66" w14:textId="77777777" w:rsidR="00BD0E00" w:rsidRDefault="00BD0E00" w:rsidP="007C62DB">
            <w:r w:rsidRPr="00E3056D">
              <w:rPr>
                <w:rFonts w:ascii="Times New Roman" w:hAnsi="Times New Roman" w:cs="Times New Roman"/>
                <w:sz w:val="24"/>
                <w:szCs w:val="24"/>
              </w:rPr>
              <w:t>Познавательная игра</w:t>
            </w:r>
          </w:p>
        </w:tc>
        <w:tc>
          <w:tcPr>
            <w:tcW w:w="3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B9D6A7" w14:textId="77777777" w:rsidR="00BD0E00" w:rsidRDefault="00BD0E00" w:rsidP="007C62DB">
            <w:pPr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 w:val="16"/>
                <w:szCs w:val="16"/>
              </w:rPr>
            </w:pPr>
            <w:hyperlink r:id="rId141" w:history="1">
              <w:r>
                <w:rPr>
                  <w:rStyle w:val="a7"/>
                  <w:bCs/>
                  <w:sz w:val="16"/>
                  <w:szCs w:val="16"/>
                </w:rPr>
                <w:t>http://www.vneuroka.ru/mathematics.php</w:t>
              </w:r>
            </w:hyperlink>
          </w:p>
          <w:p w14:paraId="346C9837" w14:textId="77777777" w:rsidR="00BD0E00" w:rsidRDefault="00BD0E00" w:rsidP="007C62DB">
            <w:pPr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 w:val="16"/>
                <w:szCs w:val="16"/>
              </w:rPr>
            </w:pPr>
            <w:hyperlink r:id="rId142" w:history="1">
              <w:r>
                <w:rPr>
                  <w:rStyle w:val="a7"/>
                  <w:bCs/>
                  <w:sz w:val="16"/>
                  <w:szCs w:val="16"/>
                </w:rPr>
                <w:t>http://puzzle-ru.blogspot.com</w:t>
              </w:r>
            </w:hyperlink>
          </w:p>
          <w:p w14:paraId="45183DC3" w14:textId="77777777" w:rsidR="00BD0E00" w:rsidRDefault="00BD0E00" w:rsidP="007C62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43" w:history="1">
              <w:r>
                <w:rPr>
                  <w:rStyle w:val="a7"/>
                  <w:sz w:val="16"/>
                  <w:szCs w:val="16"/>
                </w:rPr>
                <w:t>http://uchitel.edu54.ru/node/16047?page=1</w:t>
              </w:r>
            </w:hyperlink>
          </w:p>
        </w:tc>
      </w:tr>
      <w:tr w:rsidR="00BD0E00" w14:paraId="25FC7FA5" w14:textId="77777777" w:rsidTr="007C62DB">
        <w:trPr>
          <w:gridAfter w:val="1"/>
          <w:wAfter w:w="58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3D931B" w14:textId="77777777" w:rsidR="00BD0E00" w:rsidRDefault="00BD0E00" w:rsidP="007C62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4159D6" w14:textId="77777777" w:rsidR="00BD0E00" w:rsidRDefault="00BD0E00" w:rsidP="007C62DB">
            <w:pPr>
              <w:widowControl w:val="0"/>
              <w:autoSpaceDE w:val="0"/>
              <w:autoSpaceDN w:val="0"/>
              <w:adjustRightInd w:val="0"/>
              <w:ind w:left="175"/>
              <w:rPr>
                <w:rFonts w:ascii="Times New Roman" w:hAnsi="Times New Roman" w:cs="Times New Roman"/>
                <w:bCs/>
                <w:color w:val="191919"/>
                <w:w w:val="1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191919"/>
                <w:w w:val="105"/>
                <w:sz w:val="24"/>
                <w:szCs w:val="24"/>
              </w:rPr>
              <w:t xml:space="preserve"> «Часы нас будят по утрам…»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203738" w14:textId="77777777" w:rsidR="00BD0E00" w:rsidRDefault="00BD0E00" w:rsidP="007C62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F315F8" w14:textId="77777777" w:rsidR="00BD0E00" w:rsidRDefault="00BD0E00" w:rsidP="007C62DB">
            <w:r w:rsidRPr="00E3056D">
              <w:rPr>
                <w:rFonts w:ascii="Times New Roman" w:hAnsi="Times New Roman" w:cs="Times New Roman"/>
                <w:sz w:val="24"/>
                <w:szCs w:val="24"/>
              </w:rPr>
              <w:t>Познавательная игра</w:t>
            </w:r>
          </w:p>
        </w:tc>
        <w:tc>
          <w:tcPr>
            <w:tcW w:w="3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9E8E88" w14:textId="77777777" w:rsidR="00BD0E00" w:rsidRDefault="00BD0E00" w:rsidP="007C62DB">
            <w:pPr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 w:val="16"/>
                <w:szCs w:val="16"/>
              </w:rPr>
            </w:pPr>
            <w:hyperlink r:id="rId144" w:history="1">
              <w:r>
                <w:rPr>
                  <w:rStyle w:val="a7"/>
                  <w:bCs/>
                  <w:sz w:val="16"/>
                  <w:szCs w:val="16"/>
                </w:rPr>
                <w:t>http://www.vneuroka.ru/mathematics.php</w:t>
              </w:r>
            </w:hyperlink>
          </w:p>
          <w:p w14:paraId="66CEBD2A" w14:textId="77777777" w:rsidR="00BD0E00" w:rsidRDefault="00BD0E00" w:rsidP="007C62DB">
            <w:pPr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 w:val="16"/>
                <w:szCs w:val="16"/>
              </w:rPr>
            </w:pPr>
            <w:hyperlink r:id="rId145" w:history="1">
              <w:r>
                <w:rPr>
                  <w:rStyle w:val="a7"/>
                  <w:bCs/>
                  <w:sz w:val="16"/>
                  <w:szCs w:val="16"/>
                </w:rPr>
                <w:t>http://puzzle-ru.blogspot.com</w:t>
              </w:r>
            </w:hyperlink>
          </w:p>
          <w:p w14:paraId="243BD238" w14:textId="77777777" w:rsidR="00BD0E00" w:rsidRDefault="00BD0E00" w:rsidP="007C62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46" w:history="1">
              <w:r>
                <w:rPr>
                  <w:rStyle w:val="a7"/>
                  <w:sz w:val="16"/>
                  <w:szCs w:val="16"/>
                </w:rPr>
                <w:t>http://uchitel.edu54.ru/node/16047?page=1</w:t>
              </w:r>
            </w:hyperlink>
          </w:p>
        </w:tc>
      </w:tr>
      <w:tr w:rsidR="00BD0E00" w14:paraId="14BCBD2F" w14:textId="77777777" w:rsidTr="007C62DB">
        <w:trPr>
          <w:gridAfter w:val="1"/>
          <w:wAfter w:w="58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B9937D" w14:textId="77777777" w:rsidR="00BD0E00" w:rsidRDefault="00BD0E00" w:rsidP="007C62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5C053F" w14:textId="77777777" w:rsidR="00BD0E00" w:rsidRDefault="00BD0E00" w:rsidP="007C62DB">
            <w:pPr>
              <w:widowControl w:val="0"/>
              <w:autoSpaceDE w:val="0"/>
              <w:autoSpaceDN w:val="0"/>
              <w:adjustRightInd w:val="0"/>
              <w:ind w:left="175"/>
              <w:rPr>
                <w:rFonts w:ascii="Times New Roman" w:hAnsi="Times New Roman" w:cs="Times New Roman"/>
                <w:bCs/>
                <w:color w:val="191919"/>
                <w:w w:val="1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191919"/>
                <w:w w:val="105"/>
                <w:sz w:val="24"/>
                <w:szCs w:val="24"/>
              </w:rPr>
              <w:t xml:space="preserve"> Геометрический калейдоскоп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41E567" w14:textId="77777777" w:rsidR="00BD0E00" w:rsidRDefault="00BD0E00" w:rsidP="007C62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0A7E01" w14:textId="77777777" w:rsidR="00BD0E00" w:rsidRDefault="00BD0E00" w:rsidP="007C62DB">
            <w:r w:rsidRPr="00E3056D">
              <w:rPr>
                <w:rFonts w:ascii="Times New Roman" w:hAnsi="Times New Roman" w:cs="Times New Roman"/>
                <w:sz w:val="24"/>
                <w:szCs w:val="24"/>
              </w:rPr>
              <w:t>Познавательная игра</w:t>
            </w:r>
          </w:p>
        </w:tc>
        <w:tc>
          <w:tcPr>
            <w:tcW w:w="3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90C12F" w14:textId="77777777" w:rsidR="00BD0E00" w:rsidRDefault="00BD0E00" w:rsidP="007C62DB">
            <w:pPr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 w:val="16"/>
                <w:szCs w:val="16"/>
              </w:rPr>
            </w:pPr>
            <w:hyperlink r:id="rId147" w:history="1">
              <w:r>
                <w:rPr>
                  <w:rStyle w:val="a7"/>
                  <w:bCs/>
                  <w:sz w:val="16"/>
                  <w:szCs w:val="16"/>
                </w:rPr>
                <w:t>http://www.vneuroka.ru/mathematics.php</w:t>
              </w:r>
            </w:hyperlink>
          </w:p>
          <w:p w14:paraId="754FF339" w14:textId="77777777" w:rsidR="00BD0E00" w:rsidRDefault="00BD0E00" w:rsidP="007C62DB">
            <w:pPr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 w:val="16"/>
                <w:szCs w:val="16"/>
              </w:rPr>
            </w:pPr>
            <w:hyperlink r:id="rId148" w:history="1">
              <w:r>
                <w:rPr>
                  <w:rStyle w:val="a7"/>
                  <w:bCs/>
                  <w:sz w:val="16"/>
                  <w:szCs w:val="16"/>
                </w:rPr>
                <w:t>http://puzzle-ru.blogspot.com</w:t>
              </w:r>
            </w:hyperlink>
          </w:p>
          <w:p w14:paraId="1732D908" w14:textId="77777777" w:rsidR="00BD0E00" w:rsidRDefault="00BD0E00" w:rsidP="007C62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49" w:history="1">
              <w:r>
                <w:rPr>
                  <w:rStyle w:val="a7"/>
                  <w:sz w:val="16"/>
                  <w:szCs w:val="16"/>
                </w:rPr>
                <w:t>http://uchitel.edu54.ru/node/16047?page=1</w:t>
              </w:r>
            </w:hyperlink>
          </w:p>
        </w:tc>
      </w:tr>
      <w:tr w:rsidR="00BD0E00" w14:paraId="7D5F14B7" w14:textId="77777777" w:rsidTr="007C62DB">
        <w:trPr>
          <w:gridAfter w:val="1"/>
          <w:wAfter w:w="58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B26D2C" w14:textId="77777777" w:rsidR="00BD0E00" w:rsidRDefault="00BD0E00" w:rsidP="007C62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12F433" w14:textId="77777777" w:rsidR="00BD0E00" w:rsidRDefault="00BD0E00" w:rsidP="007C62DB">
            <w:pPr>
              <w:widowControl w:val="0"/>
              <w:autoSpaceDE w:val="0"/>
              <w:autoSpaceDN w:val="0"/>
              <w:adjustRightInd w:val="0"/>
              <w:ind w:left="175"/>
              <w:rPr>
                <w:rFonts w:ascii="Times New Roman" w:hAnsi="Times New Roman" w:cs="Times New Roman"/>
                <w:bCs/>
                <w:color w:val="191919"/>
                <w:w w:val="1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191919"/>
                <w:w w:val="105"/>
                <w:sz w:val="24"/>
                <w:szCs w:val="24"/>
              </w:rPr>
              <w:t xml:space="preserve"> Головоломки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2EF962" w14:textId="77777777" w:rsidR="00BD0E00" w:rsidRDefault="00BD0E00" w:rsidP="007C62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21E890" w14:textId="77777777" w:rsidR="00BD0E00" w:rsidRDefault="00BD0E00" w:rsidP="007C62DB">
            <w:r w:rsidRPr="00E3056D">
              <w:rPr>
                <w:rFonts w:ascii="Times New Roman" w:hAnsi="Times New Roman" w:cs="Times New Roman"/>
                <w:sz w:val="24"/>
                <w:szCs w:val="24"/>
              </w:rPr>
              <w:t>Познавательная игра</w:t>
            </w:r>
          </w:p>
        </w:tc>
        <w:tc>
          <w:tcPr>
            <w:tcW w:w="3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E3C37B" w14:textId="77777777" w:rsidR="00BD0E00" w:rsidRDefault="00BD0E00" w:rsidP="007C62DB">
            <w:pPr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 w:val="16"/>
                <w:szCs w:val="16"/>
              </w:rPr>
            </w:pPr>
            <w:hyperlink r:id="rId150" w:history="1">
              <w:r>
                <w:rPr>
                  <w:rStyle w:val="a7"/>
                  <w:bCs/>
                  <w:sz w:val="16"/>
                  <w:szCs w:val="16"/>
                </w:rPr>
                <w:t>http://www.vneuroka.ru/mathematics.php</w:t>
              </w:r>
            </w:hyperlink>
          </w:p>
          <w:p w14:paraId="09CF14D0" w14:textId="77777777" w:rsidR="00BD0E00" w:rsidRDefault="00BD0E00" w:rsidP="007C62DB">
            <w:pPr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 w:val="16"/>
                <w:szCs w:val="16"/>
              </w:rPr>
            </w:pPr>
            <w:hyperlink r:id="rId151" w:history="1">
              <w:r>
                <w:rPr>
                  <w:rStyle w:val="a7"/>
                  <w:bCs/>
                  <w:sz w:val="16"/>
                  <w:szCs w:val="16"/>
                </w:rPr>
                <w:t>http://puzzle-ru.blogspot.com</w:t>
              </w:r>
            </w:hyperlink>
          </w:p>
          <w:p w14:paraId="685E1BD8" w14:textId="77777777" w:rsidR="00BD0E00" w:rsidRDefault="00BD0E00" w:rsidP="007C62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52" w:history="1">
              <w:r>
                <w:rPr>
                  <w:rStyle w:val="a7"/>
                  <w:sz w:val="16"/>
                  <w:szCs w:val="16"/>
                </w:rPr>
                <w:t>http://uchitel.edu54.ru/node/16047?page=1</w:t>
              </w:r>
            </w:hyperlink>
          </w:p>
        </w:tc>
      </w:tr>
      <w:tr w:rsidR="00BD0E00" w14:paraId="14797314" w14:textId="77777777" w:rsidTr="007C62DB">
        <w:trPr>
          <w:gridAfter w:val="1"/>
          <w:wAfter w:w="58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AABC39" w14:textId="77777777" w:rsidR="00BD0E00" w:rsidRDefault="00BD0E00" w:rsidP="007C62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03A769" w14:textId="77777777" w:rsidR="00BD0E00" w:rsidRDefault="00BD0E00" w:rsidP="007C62DB">
            <w:pPr>
              <w:widowControl w:val="0"/>
              <w:autoSpaceDE w:val="0"/>
              <w:autoSpaceDN w:val="0"/>
              <w:adjustRightInd w:val="0"/>
              <w:ind w:left="175"/>
              <w:rPr>
                <w:rFonts w:ascii="Times New Roman" w:hAnsi="Times New Roman" w:cs="Times New Roman"/>
                <w:bCs/>
                <w:color w:val="191919"/>
                <w:w w:val="1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191919"/>
                <w:w w:val="105"/>
                <w:sz w:val="24"/>
                <w:szCs w:val="24"/>
              </w:rPr>
              <w:t>Секреты задач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3A0C50" w14:textId="77777777" w:rsidR="00BD0E00" w:rsidRDefault="00BD0E00" w:rsidP="007C62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F71023" w14:textId="77777777" w:rsidR="00BD0E00" w:rsidRDefault="00BD0E00" w:rsidP="007C62DB">
            <w:r w:rsidRPr="00680AD9">
              <w:rPr>
                <w:rFonts w:ascii="Times New Roman" w:hAnsi="Times New Roman" w:cs="Times New Roman"/>
                <w:sz w:val="24"/>
                <w:szCs w:val="24"/>
              </w:rPr>
              <w:t>Познавательная игра</w:t>
            </w:r>
          </w:p>
        </w:tc>
        <w:tc>
          <w:tcPr>
            <w:tcW w:w="3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32D598" w14:textId="77777777" w:rsidR="00BD0E00" w:rsidRDefault="00BD0E00" w:rsidP="007C62DB">
            <w:pPr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 w:val="16"/>
                <w:szCs w:val="16"/>
              </w:rPr>
            </w:pPr>
            <w:hyperlink r:id="rId153" w:history="1">
              <w:r>
                <w:rPr>
                  <w:rStyle w:val="a7"/>
                  <w:bCs/>
                  <w:sz w:val="16"/>
                  <w:szCs w:val="16"/>
                </w:rPr>
                <w:t>http://www.vneuroka.ru/mathematics.php</w:t>
              </w:r>
            </w:hyperlink>
          </w:p>
          <w:p w14:paraId="763921F9" w14:textId="77777777" w:rsidR="00BD0E00" w:rsidRDefault="00BD0E00" w:rsidP="007C62DB">
            <w:pPr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 w:val="16"/>
                <w:szCs w:val="16"/>
              </w:rPr>
            </w:pPr>
            <w:hyperlink r:id="rId154" w:history="1">
              <w:r>
                <w:rPr>
                  <w:rStyle w:val="a7"/>
                  <w:bCs/>
                  <w:sz w:val="16"/>
                  <w:szCs w:val="16"/>
                </w:rPr>
                <w:t>http://puzzle-ru.blogspot.com</w:t>
              </w:r>
            </w:hyperlink>
          </w:p>
          <w:p w14:paraId="08D95408" w14:textId="77777777" w:rsidR="00BD0E00" w:rsidRDefault="00BD0E00" w:rsidP="007C62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55" w:history="1">
              <w:r>
                <w:rPr>
                  <w:rStyle w:val="a7"/>
                  <w:sz w:val="16"/>
                  <w:szCs w:val="16"/>
                </w:rPr>
                <w:t>http://uchitel.edu54.ru/node/16047?page=1</w:t>
              </w:r>
            </w:hyperlink>
          </w:p>
        </w:tc>
      </w:tr>
      <w:tr w:rsidR="00BD0E00" w14:paraId="24565C8E" w14:textId="77777777" w:rsidTr="007C62DB">
        <w:trPr>
          <w:gridAfter w:val="1"/>
          <w:wAfter w:w="58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407446" w14:textId="77777777" w:rsidR="00BD0E00" w:rsidRDefault="00BD0E00" w:rsidP="007C62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B96923" w14:textId="77777777" w:rsidR="00BD0E00" w:rsidRDefault="00BD0E00" w:rsidP="007C62DB">
            <w:pPr>
              <w:widowControl w:val="0"/>
              <w:autoSpaceDE w:val="0"/>
              <w:autoSpaceDN w:val="0"/>
              <w:adjustRightInd w:val="0"/>
              <w:ind w:left="175"/>
              <w:rPr>
                <w:rFonts w:ascii="Times New Roman" w:hAnsi="Times New Roman" w:cs="Times New Roman"/>
                <w:bCs/>
                <w:color w:val="191919"/>
                <w:w w:val="1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191919"/>
                <w:w w:val="105"/>
                <w:sz w:val="24"/>
                <w:szCs w:val="24"/>
              </w:rPr>
              <w:t xml:space="preserve">«Что скрывает сорока?» 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033709" w14:textId="77777777" w:rsidR="00BD0E00" w:rsidRDefault="00BD0E00" w:rsidP="007C62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632D82" w14:textId="77777777" w:rsidR="00BD0E00" w:rsidRDefault="00BD0E00" w:rsidP="007C62DB">
            <w:r w:rsidRPr="00680AD9">
              <w:rPr>
                <w:rFonts w:ascii="Times New Roman" w:hAnsi="Times New Roman" w:cs="Times New Roman"/>
                <w:sz w:val="24"/>
                <w:szCs w:val="24"/>
              </w:rPr>
              <w:t>Познавательная игра</w:t>
            </w:r>
          </w:p>
        </w:tc>
        <w:tc>
          <w:tcPr>
            <w:tcW w:w="3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D5BAE0" w14:textId="77777777" w:rsidR="00BD0E00" w:rsidRDefault="00BD0E00" w:rsidP="007C62DB">
            <w:pPr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 w:val="16"/>
                <w:szCs w:val="16"/>
              </w:rPr>
            </w:pPr>
            <w:hyperlink r:id="rId156" w:history="1">
              <w:r>
                <w:rPr>
                  <w:rStyle w:val="a7"/>
                  <w:bCs/>
                  <w:sz w:val="16"/>
                  <w:szCs w:val="16"/>
                </w:rPr>
                <w:t>http://www.vneuroka.ru/mathematics.php</w:t>
              </w:r>
            </w:hyperlink>
          </w:p>
          <w:p w14:paraId="746F1DBB" w14:textId="77777777" w:rsidR="00BD0E00" w:rsidRDefault="00BD0E00" w:rsidP="007C62DB">
            <w:pPr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 w:val="16"/>
                <w:szCs w:val="16"/>
              </w:rPr>
            </w:pPr>
            <w:hyperlink r:id="rId157" w:history="1">
              <w:r>
                <w:rPr>
                  <w:rStyle w:val="a7"/>
                  <w:bCs/>
                  <w:sz w:val="16"/>
                  <w:szCs w:val="16"/>
                </w:rPr>
                <w:t>http://puzzle-ru.blogspot.com</w:t>
              </w:r>
            </w:hyperlink>
          </w:p>
          <w:p w14:paraId="65D48099" w14:textId="77777777" w:rsidR="00BD0E00" w:rsidRDefault="00BD0E00" w:rsidP="007C62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58" w:history="1">
              <w:r>
                <w:rPr>
                  <w:rStyle w:val="a7"/>
                  <w:sz w:val="16"/>
                  <w:szCs w:val="16"/>
                </w:rPr>
                <w:t>http://uchitel.edu54.ru/node/16047?page=1</w:t>
              </w:r>
            </w:hyperlink>
          </w:p>
        </w:tc>
      </w:tr>
      <w:tr w:rsidR="00BD0E00" w14:paraId="60B3A112" w14:textId="77777777" w:rsidTr="007C62DB">
        <w:trPr>
          <w:gridAfter w:val="1"/>
          <w:wAfter w:w="58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296770" w14:textId="77777777" w:rsidR="00BD0E00" w:rsidRDefault="00BD0E00" w:rsidP="007C62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7201D6" w14:textId="77777777" w:rsidR="00BD0E00" w:rsidRDefault="00BD0E00" w:rsidP="007C62DB">
            <w:pPr>
              <w:widowControl w:val="0"/>
              <w:autoSpaceDE w:val="0"/>
              <w:autoSpaceDN w:val="0"/>
              <w:adjustRightInd w:val="0"/>
              <w:ind w:left="175"/>
              <w:rPr>
                <w:rFonts w:ascii="Times New Roman" w:hAnsi="Times New Roman" w:cs="Times New Roman"/>
                <w:bCs/>
                <w:color w:val="191919"/>
                <w:w w:val="1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191919"/>
                <w:w w:val="105"/>
                <w:sz w:val="24"/>
                <w:szCs w:val="24"/>
              </w:rPr>
              <w:t xml:space="preserve">Интеллектуальная разминка 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BD59E5" w14:textId="77777777" w:rsidR="00BD0E00" w:rsidRDefault="00BD0E00" w:rsidP="007C62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2E5014" w14:textId="77777777" w:rsidR="00BD0E00" w:rsidRDefault="00BD0E00" w:rsidP="007C62DB">
            <w:r w:rsidRPr="00680AD9">
              <w:rPr>
                <w:rFonts w:ascii="Times New Roman" w:hAnsi="Times New Roman" w:cs="Times New Roman"/>
                <w:sz w:val="24"/>
                <w:szCs w:val="24"/>
              </w:rPr>
              <w:t>Познавательная игра</w:t>
            </w:r>
          </w:p>
        </w:tc>
        <w:tc>
          <w:tcPr>
            <w:tcW w:w="3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C2D759" w14:textId="77777777" w:rsidR="00BD0E00" w:rsidRDefault="00BD0E00" w:rsidP="007C62DB">
            <w:pPr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 w:val="16"/>
                <w:szCs w:val="16"/>
              </w:rPr>
            </w:pPr>
            <w:hyperlink r:id="rId159" w:history="1">
              <w:r>
                <w:rPr>
                  <w:rStyle w:val="a7"/>
                  <w:bCs/>
                  <w:sz w:val="16"/>
                  <w:szCs w:val="16"/>
                </w:rPr>
                <w:t>http://www.vneuroka.ru/mathematics.php</w:t>
              </w:r>
            </w:hyperlink>
          </w:p>
          <w:p w14:paraId="6ECC4121" w14:textId="77777777" w:rsidR="00BD0E00" w:rsidRDefault="00BD0E00" w:rsidP="007C62DB">
            <w:pPr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 w:val="16"/>
                <w:szCs w:val="16"/>
              </w:rPr>
            </w:pPr>
            <w:hyperlink r:id="rId160" w:history="1">
              <w:r>
                <w:rPr>
                  <w:rStyle w:val="a7"/>
                  <w:bCs/>
                  <w:sz w:val="16"/>
                  <w:szCs w:val="16"/>
                </w:rPr>
                <w:t>http://puzzle-ru.blogspot.com</w:t>
              </w:r>
            </w:hyperlink>
          </w:p>
          <w:p w14:paraId="2CEB79FD" w14:textId="77777777" w:rsidR="00BD0E00" w:rsidRDefault="00BD0E00" w:rsidP="007C62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61" w:history="1">
              <w:r>
                <w:rPr>
                  <w:rStyle w:val="a7"/>
                  <w:sz w:val="16"/>
                  <w:szCs w:val="16"/>
                </w:rPr>
                <w:t>http://uchitel.edu54.ru/node/16047?page=1</w:t>
              </w:r>
            </w:hyperlink>
          </w:p>
        </w:tc>
      </w:tr>
      <w:tr w:rsidR="00BD0E00" w14:paraId="4B084D0F" w14:textId="77777777" w:rsidTr="007C62DB">
        <w:trPr>
          <w:gridAfter w:val="1"/>
          <w:wAfter w:w="58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371849" w14:textId="77777777" w:rsidR="00BD0E00" w:rsidRDefault="00BD0E00" w:rsidP="007C62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ABA62C" w14:textId="77777777" w:rsidR="00BD0E00" w:rsidRDefault="00BD0E00" w:rsidP="007C62DB">
            <w:pPr>
              <w:widowControl w:val="0"/>
              <w:autoSpaceDE w:val="0"/>
              <w:autoSpaceDN w:val="0"/>
              <w:adjustRightInd w:val="0"/>
              <w:ind w:left="175"/>
              <w:rPr>
                <w:rFonts w:ascii="Times New Roman" w:hAnsi="Times New Roman" w:cs="Times New Roman"/>
                <w:bCs/>
                <w:color w:val="191919"/>
                <w:w w:val="1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191919"/>
                <w:w w:val="105"/>
                <w:sz w:val="24"/>
                <w:szCs w:val="24"/>
              </w:rPr>
              <w:t xml:space="preserve">Дважды два — четыре 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12D746" w14:textId="77777777" w:rsidR="00BD0E00" w:rsidRDefault="00BD0E00" w:rsidP="007C62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D98AD9" w14:textId="77777777" w:rsidR="00BD0E00" w:rsidRDefault="00BD0E00" w:rsidP="007C62DB">
            <w:r w:rsidRPr="00680AD9">
              <w:rPr>
                <w:rFonts w:ascii="Times New Roman" w:hAnsi="Times New Roman" w:cs="Times New Roman"/>
                <w:sz w:val="24"/>
                <w:szCs w:val="24"/>
              </w:rPr>
              <w:t>Познавательная игра</w:t>
            </w:r>
          </w:p>
        </w:tc>
        <w:tc>
          <w:tcPr>
            <w:tcW w:w="3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B06852" w14:textId="77777777" w:rsidR="00BD0E00" w:rsidRDefault="00BD0E00" w:rsidP="007C62DB">
            <w:pPr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 w:val="16"/>
                <w:szCs w:val="16"/>
              </w:rPr>
            </w:pPr>
            <w:hyperlink r:id="rId162" w:history="1">
              <w:r>
                <w:rPr>
                  <w:rStyle w:val="a7"/>
                  <w:bCs/>
                  <w:sz w:val="16"/>
                  <w:szCs w:val="16"/>
                </w:rPr>
                <w:t>http://www.vneuroka.ru/mathematics.php</w:t>
              </w:r>
            </w:hyperlink>
          </w:p>
          <w:p w14:paraId="319EE230" w14:textId="77777777" w:rsidR="00BD0E00" w:rsidRDefault="00BD0E00" w:rsidP="007C62DB">
            <w:pPr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 w:val="16"/>
                <w:szCs w:val="16"/>
              </w:rPr>
            </w:pPr>
            <w:hyperlink r:id="rId163" w:history="1">
              <w:r>
                <w:rPr>
                  <w:rStyle w:val="a7"/>
                  <w:bCs/>
                  <w:sz w:val="16"/>
                  <w:szCs w:val="16"/>
                </w:rPr>
                <w:t>http://puzzle-ru.blogspot.com</w:t>
              </w:r>
            </w:hyperlink>
          </w:p>
          <w:p w14:paraId="37582175" w14:textId="77777777" w:rsidR="00BD0E00" w:rsidRDefault="00BD0E00" w:rsidP="007C62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64" w:history="1">
              <w:r>
                <w:rPr>
                  <w:rStyle w:val="a7"/>
                  <w:sz w:val="16"/>
                  <w:szCs w:val="16"/>
                </w:rPr>
                <w:t>http://uchitel.edu54.ru/node/16047?page=1</w:t>
              </w:r>
            </w:hyperlink>
          </w:p>
        </w:tc>
      </w:tr>
      <w:tr w:rsidR="00BD0E00" w14:paraId="43CDF419" w14:textId="77777777" w:rsidTr="007C62DB">
        <w:trPr>
          <w:gridAfter w:val="1"/>
          <w:wAfter w:w="58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812433" w14:textId="77777777" w:rsidR="00BD0E00" w:rsidRDefault="00BD0E00" w:rsidP="007C62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26-27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5673A6" w14:textId="77777777" w:rsidR="00BD0E00" w:rsidRDefault="00BD0E00" w:rsidP="007C62DB">
            <w:pPr>
              <w:widowControl w:val="0"/>
              <w:autoSpaceDE w:val="0"/>
              <w:autoSpaceDN w:val="0"/>
              <w:adjustRightInd w:val="0"/>
              <w:ind w:left="175"/>
              <w:rPr>
                <w:rFonts w:ascii="Times New Roman" w:hAnsi="Times New Roman" w:cs="Times New Roman"/>
                <w:bCs/>
                <w:color w:val="191919"/>
                <w:w w:val="1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191919"/>
                <w:w w:val="105"/>
                <w:sz w:val="24"/>
                <w:szCs w:val="24"/>
              </w:rPr>
              <w:t xml:space="preserve">Дважды два — четыре 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9F66D7" w14:textId="77777777" w:rsidR="00BD0E00" w:rsidRDefault="00BD0E00" w:rsidP="007C62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394782" w14:textId="77777777" w:rsidR="00BD0E00" w:rsidRDefault="00BD0E00" w:rsidP="007C62DB">
            <w:r w:rsidRPr="00680AD9">
              <w:rPr>
                <w:rFonts w:ascii="Times New Roman" w:hAnsi="Times New Roman" w:cs="Times New Roman"/>
                <w:sz w:val="24"/>
                <w:szCs w:val="24"/>
              </w:rPr>
              <w:t>Познавательная игра</w:t>
            </w:r>
          </w:p>
        </w:tc>
        <w:tc>
          <w:tcPr>
            <w:tcW w:w="3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79144E" w14:textId="77777777" w:rsidR="00BD0E00" w:rsidRDefault="00BD0E00" w:rsidP="007C62DB">
            <w:pPr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 w:val="16"/>
                <w:szCs w:val="16"/>
              </w:rPr>
            </w:pPr>
            <w:hyperlink r:id="rId165" w:history="1">
              <w:r>
                <w:rPr>
                  <w:rStyle w:val="a7"/>
                  <w:bCs/>
                  <w:sz w:val="16"/>
                  <w:szCs w:val="16"/>
                </w:rPr>
                <w:t>http://www.vneuroka.ru/mathematics.php</w:t>
              </w:r>
            </w:hyperlink>
          </w:p>
          <w:p w14:paraId="260CB227" w14:textId="77777777" w:rsidR="00BD0E00" w:rsidRDefault="00BD0E00" w:rsidP="007C62DB">
            <w:pPr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 w:val="16"/>
                <w:szCs w:val="16"/>
              </w:rPr>
            </w:pPr>
            <w:hyperlink r:id="rId166" w:history="1">
              <w:r>
                <w:rPr>
                  <w:rStyle w:val="a7"/>
                  <w:bCs/>
                  <w:sz w:val="16"/>
                  <w:szCs w:val="16"/>
                </w:rPr>
                <w:t>http://puzzle-ru.blogspot.com</w:t>
              </w:r>
            </w:hyperlink>
          </w:p>
          <w:p w14:paraId="501B5663" w14:textId="77777777" w:rsidR="00BD0E00" w:rsidRDefault="00BD0E00" w:rsidP="007C62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67" w:history="1">
              <w:r>
                <w:rPr>
                  <w:rStyle w:val="a7"/>
                  <w:sz w:val="16"/>
                  <w:szCs w:val="16"/>
                </w:rPr>
                <w:t>http://uchitel.edu54.ru/node/16047?page=1</w:t>
              </w:r>
            </w:hyperlink>
          </w:p>
        </w:tc>
      </w:tr>
      <w:tr w:rsidR="00BD0E00" w14:paraId="4CD95DC7" w14:textId="77777777" w:rsidTr="007C62DB">
        <w:trPr>
          <w:gridAfter w:val="1"/>
          <w:wAfter w:w="58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1A3EA5" w14:textId="77777777" w:rsidR="00BD0E00" w:rsidRDefault="00BD0E00" w:rsidP="007C62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E2186F" w14:textId="77777777" w:rsidR="00BD0E00" w:rsidRDefault="00BD0E00" w:rsidP="007C62DB">
            <w:pPr>
              <w:widowControl w:val="0"/>
              <w:autoSpaceDE w:val="0"/>
              <w:autoSpaceDN w:val="0"/>
              <w:adjustRightInd w:val="0"/>
              <w:ind w:left="175"/>
              <w:rPr>
                <w:rFonts w:ascii="Times New Roman" w:hAnsi="Times New Roman" w:cs="Times New Roman"/>
                <w:bCs/>
                <w:color w:val="191919"/>
                <w:w w:val="1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191919"/>
                <w:w w:val="105"/>
                <w:sz w:val="24"/>
                <w:szCs w:val="24"/>
              </w:rPr>
              <w:t xml:space="preserve"> В царстве смекалки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D021A8" w14:textId="77777777" w:rsidR="00BD0E00" w:rsidRDefault="00BD0E00" w:rsidP="007C62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A800DF" w14:textId="77777777" w:rsidR="00BD0E00" w:rsidRDefault="00BD0E00" w:rsidP="007C62DB">
            <w:r w:rsidRPr="00680AD9">
              <w:rPr>
                <w:rFonts w:ascii="Times New Roman" w:hAnsi="Times New Roman" w:cs="Times New Roman"/>
                <w:sz w:val="24"/>
                <w:szCs w:val="24"/>
              </w:rPr>
              <w:t>Познавательная игра</w:t>
            </w:r>
          </w:p>
        </w:tc>
        <w:tc>
          <w:tcPr>
            <w:tcW w:w="3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3658DC" w14:textId="77777777" w:rsidR="00BD0E00" w:rsidRDefault="00BD0E00" w:rsidP="007C62DB">
            <w:pPr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 w:val="16"/>
                <w:szCs w:val="16"/>
              </w:rPr>
            </w:pPr>
            <w:hyperlink r:id="rId168" w:history="1">
              <w:r>
                <w:rPr>
                  <w:rStyle w:val="a7"/>
                  <w:bCs/>
                  <w:sz w:val="16"/>
                  <w:szCs w:val="16"/>
                </w:rPr>
                <w:t>http://www.vneuroka.ru/mathematics.php</w:t>
              </w:r>
            </w:hyperlink>
          </w:p>
          <w:p w14:paraId="32FBAE7D" w14:textId="77777777" w:rsidR="00BD0E00" w:rsidRDefault="00BD0E00" w:rsidP="007C62DB">
            <w:pPr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 w:val="16"/>
                <w:szCs w:val="16"/>
              </w:rPr>
            </w:pPr>
            <w:hyperlink r:id="rId169" w:history="1">
              <w:r>
                <w:rPr>
                  <w:rStyle w:val="a7"/>
                  <w:bCs/>
                  <w:sz w:val="16"/>
                  <w:szCs w:val="16"/>
                </w:rPr>
                <w:t>http://puzzle-ru.blogspot.com</w:t>
              </w:r>
            </w:hyperlink>
          </w:p>
          <w:p w14:paraId="7C61BE95" w14:textId="77777777" w:rsidR="00BD0E00" w:rsidRDefault="00BD0E00" w:rsidP="007C62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70" w:history="1">
              <w:r>
                <w:rPr>
                  <w:rStyle w:val="a7"/>
                  <w:sz w:val="16"/>
                  <w:szCs w:val="16"/>
                </w:rPr>
                <w:t>http://uchitel.edu54.ru/node/16047?page=1</w:t>
              </w:r>
            </w:hyperlink>
          </w:p>
        </w:tc>
      </w:tr>
      <w:tr w:rsidR="00BD0E00" w14:paraId="79C671C0" w14:textId="77777777" w:rsidTr="007C62DB">
        <w:trPr>
          <w:gridAfter w:val="1"/>
          <w:wAfter w:w="58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EF7AAD" w14:textId="77777777" w:rsidR="00BD0E00" w:rsidRDefault="00BD0E00" w:rsidP="007C62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422175" w14:textId="77777777" w:rsidR="00BD0E00" w:rsidRDefault="00BD0E00" w:rsidP="007C62DB">
            <w:pPr>
              <w:widowControl w:val="0"/>
              <w:autoSpaceDE w:val="0"/>
              <w:autoSpaceDN w:val="0"/>
              <w:adjustRightInd w:val="0"/>
              <w:ind w:left="175"/>
              <w:rPr>
                <w:rFonts w:ascii="Times New Roman" w:hAnsi="Times New Roman" w:cs="Times New Roman"/>
                <w:bCs/>
                <w:color w:val="191919"/>
                <w:w w:val="1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191919"/>
                <w:w w:val="105"/>
                <w:sz w:val="24"/>
                <w:szCs w:val="24"/>
              </w:rPr>
              <w:t xml:space="preserve"> Интеллектуальная разминка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0A3A7B" w14:textId="77777777" w:rsidR="00BD0E00" w:rsidRDefault="00BD0E00" w:rsidP="007C62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724445" w14:textId="77777777" w:rsidR="00BD0E00" w:rsidRDefault="00BD0E00" w:rsidP="007C62DB">
            <w:r w:rsidRPr="00680AD9">
              <w:rPr>
                <w:rFonts w:ascii="Times New Roman" w:hAnsi="Times New Roman" w:cs="Times New Roman"/>
                <w:sz w:val="24"/>
                <w:szCs w:val="24"/>
              </w:rPr>
              <w:t>Познавательная игра</w:t>
            </w:r>
          </w:p>
        </w:tc>
        <w:tc>
          <w:tcPr>
            <w:tcW w:w="3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B1F5C4" w14:textId="77777777" w:rsidR="00BD0E00" w:rsidRDefault="00BD0E00" w:rsidP="007C62DB">
            <w:pPr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 w:val="16"/>
                <w:szCs w:val="16"/>
              </w:rPr>
            </w:pPr>
            <w:hyperlink r:id="rId171" w:history="1">
              <w:r>
                <w:rPr>
                  <w:rStyle w:val="a7"/>
                  <w:bCs/>
                  <w:sz w:val="16"/>
                  <w:szCs w:val="16"/>
                </w:rPr>
                <w:t>http://www.vneuroka.ru/mathematics.php</w:t>
              </w:r>
            </w:hyperlink>
          </w:p>
          <w:p w14:paraId="5A2E2CDA" w14:textId="77777777" w:rsidR="00BD0E00" w:rsidRDefault="00BD0E00" w:rsidP="007C62DB">
            <w:pPr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 w:val="16"/>
                <w:szCs w:val="16"/>
              </w:rPr>
            </w:pPr>
            <w:hyperlink r:id="rId172" w:history="1">
              <w:r>
                <w:rPr>
                  <w:rStyle w:val="a7"/>
                  <w:bCs/>
                  <w:sz w:val="16"/>
                  <w:szCs w:val="16"/>
                </w:rPr>
                <w:t>http://puzzle-ru.blogspot.com</w:t>
              </w:r>
            </w:hyperlink>
          </w:p>
          <w:p w14:paraId="387BA06E" w14:textId="77777777" w:rsidR="00BD0E00" w:rsidRDefault="00BD0E00" w:rsidP="007C62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73" w:history="1">
              <w:r>
                <w:rPr>
                  <w:rStyle w:val="a7"/>
                  <w:sz w:val="16"/>
                  <w:szCs w:val="16"/>
                </w:rPr>
                <w:t>http://uchitel.edu54.ru/node/16047?page=1</w:t>
              </w:r>
            </w:hyperlink>
          </w:p>
        </w:tc>
      </w:tr>
      <w:tr w:rsidR="00BD0E00" w14:paraId="1AEC5945" w14:textId="77777777" w:rsidTr="007C62DB">
        <w:trPr>
          <w:gridAfter w:val="1"/>
          <w:wAfter w:w="58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06D221" w14:textId="77777777" w:rsidR="00BD0E00" w:rsidRDefault="00BD0E00" w:rsidP="007C62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B80DBD" w14:textId="77777777" w:rsidR="00BD0E00" w:rsidRDefault="00BD0E00" w:rsidP="007C62DB">
            <w:pPr>
              <w:widowControl w:val="0"/>
              <w:autoSpaceDE w:val="0"/>
              <w:autoSpaceDN w:val="0"/>
              <w:adjustRightInd w:val="0"/>
              <w:ind w:left="175"/>
              <w:rPr>
                <w:rFonts w:ascii="Times New Roman" w:hAnsi="Times New Roman" w:cs="Times New Roman"/>
                <w:bCs/>
                <w:color w:val="191919"/>
                <w:w w:val="1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191919"/>
                <w:w w:val="105"/>
                <w:sz w:val="24"/>
                <w:szCs w:val="24"/>
              </w:rPr>
              <w:t xml:space="preserve">Составь квадрат 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F3C5A8" w14:textId="77777777" w:rsidR="00BD0E00" w:rsidRDefault="00BD0E00" w:rsidP="007C62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F28822" w14:textId="77777777" w:rsidR="00BD0E00" w:rsidRDefault="00BD0E00" w:rsidP="007C62DB">
            <w:r w:rsidRPr="00680AD9">
              <w:rPr>
                <w:rFonts w:ascii="Times New Roman" w:hAnsi="Times New Roman" w:cs="Times New Roman"/>
                <w:sz w:val="24"/>
                <w:szCs w:val="24"/>
              </w:rPr>
              <w:t>Познавательная игра</w:t>
            </w:r>
          </w:p>
        </w:tc>
        <w:tc>
          <w:tcPr>
            <w:tcW w:w="3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5D72D8" w14:textId="77777777" w:rsidR="00BD0E00" w:rsidRDefault="00BD0E00" w:rsidP="007C62DB">
            <w:pPr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 w:val="16"/>
                <w:szCs w:val="16"/>
              </w:rPr>
            </w:pPr>
            <w:hyperlink r:id="rId174" w:history="1">
              <w:r>
                <w:rPr>
                  <w:rStyle w:val="a7"/>
                  <w:bCs/>
                  <w:sz w:val="16"/>
                  <w:szCs w:val="16"/>
                </w:rPr>
                <w:t>http://www.vneuroka.ru/mathematics.php</w:t>
              </w:r>
            </w:hyperlink>
          </w:p>
          <w:p w14:paraId="690B90EC" w14:textId="77777777" w:rsidR="00BD0E00" w:rsidRDefault="00BD0E00" w:rsidP="007C62DB">
            <w:pPr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 w:val="16"/>
                <w:szCs w:val="16"/>
              </w:rPr>
            </w:pPr>
            <w:hyperlink r:id="rId175" w:history="1">
              <w:r>
                <w:rPr>
                  <w:rStyle w:val="a7"/>
                  <w:bCs/>
                  <w:sz w:val="16"/>
                  <w:szCs w:val="16"/>
                </w:rPr>
                <w:t>http://puzzle-ru.blogspot.com</w:t>
              </w:r>
            </w:hyperlink>
          </w:p>
          <w:p w14:paraId="7BC3A05F" w14:textId="77777777" w:rsidR="00BD0E00" w:rsidRDefault="00BD0E00" w:rsidP="007C62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76" w:history="1">
              <w:r>
                <w:rPr>
                  <w:rStyle w:val="a7"/>
                  <w:sz w:val="16"/>
                  <w:szCs w:val="16"/>
                </w:rPr>
                <w:t>http://uchitel.edu54.ru/node/16047?page=1</w:t>
              </w:r>
            </w:hyperlink>
          </w:p>
        </w:tc>
      </w:tr>
      <w:tr w:rsidR="00BD0E00" w14:paraId="19E8DDBE" w14:textId="77777777" w:rsidTr="007C62DB">
        <w:trPr>
          <w:gridAfter w:val="1"/>
          <w:wAfter w:w="58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29702C" w14:textId="77777777" w:rsidR="00BD0E00" w:rsidRDefault="00BD0E00" w:rsidP="007C62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31-32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C14C75" w14:textId="77777777" w:rsidR="00BD0E00" w:rsidRDefault="00BD0E00" w:rsidP="007C62DB">
            <w:pPr>
              <w:widowControl w:val="0"/>
              <w:autoSpaceDE w:val="0"/>
              <w:autoSpaceDN w:val="0"/>
              <w:adjustRightInd w:val="0"/>
              <w:ind w:left="175"/>
              <w:rPr>
                <w:rFonts w:ascii="Times New Roman" w:hAnsi="Times New Roman" w:cs="Times New Roman"/>
                <w:bCs/>
                <w:color w:val="191919"/>
                <w:w w:val="1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191919"/>
                <w:w w:val="105"/>
                <w:sz w:val="24"/>
                <w:szCs w:val="24"/>
              </w:rPr>
              <w:t xml:space="preserve"> Мир занимательных задач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9F03BD" w14:textId="77777777" w:rsidR="00BD0E00" w:rsidRDefault="00BD0E00" w:rsidP="007C62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5F3E55" w14:textId="77777777" w:rsidR="00BD0E00" w:rsidRDefault="00BD0E00" w:rsidP="007C62DB">
            <w:r w:rsidRPr="00680AD9">
              <w:rPr>
                <w:rFonts w:ascii="Times New Roman" w:hAnsi="Times New Roman" w:cs="Times New Roman"/>
                <w:sz w:val="24"/>
                <w:szCs w:val="24"/>
              </w:rPr>
              <w:t>Познавательная игра</w:t>
            </w:r>
          </w:p>
        </w:tc>
        <w:tc>
          <w:tcPr>
            <w:tcW w:w="3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E70018" w14:textId="77777777" w:rsidR="00BD0E00" w:rsidRDefault="00BD0E00" w:rsidP="007C62DB">
            <w:pPr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 w:val="16"/>
                <w:szCs w:val="16"/>
              </w:rPr>
            </w:pPr>
            <w:hyperlink r:id="rId177" w:history="1">
              <w:r>
                <w:rPr>
                  <w:rStyle w:val="a7"/>
                  <w:bCs/>
                  <w:sz w:val="16"/>
                  <w:szCs w:val="16"/>
                </w:rPr>
                <w:t>http://www.vneuroka.ru/mathematics.php</w:t>
              </w:r>
            </w:hyperlink>
          </w:p>
          <w:p w14:paraId="01FB81EC" w14:textId="77777777" w:rsidR="00BD0E00" w:rsidRDefault="00BD0E00" w:rsidP="007C62DB">
            <w:pPr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 w:val="16"/>
                <w:szCs w:val="16"/>
              </w:rPr>
            </w:pPr>
            <w:hyperlink r:id="rId178" w:history="1">
              <w:r>
                <w:rPr>
                  <w:rStyle w:val="a7"/>
                  <w:bCs/>
                  <w:sz w:val="16"/>
                  <w:szCs w:val="16"/>
                </w:rPr>
                <w:t>http://puzzle-ru.blogspot.com</w:t>
              </w:r>
            </w:hyperlink>
          </w:p>
          <w:p w14:paraId="28B3EF1C" w14:textId="77777777" w:rsidR="00BD0E00" w:rsidRDefault="00BD0E00" w:rsidP="007C62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79" w:history="1">
              <w:r>
                <w:rPr>
                  <w:rStyle w:val="a7"/>
                  <w:sz w:val="16"/>
                  <w:szCs w:val="16"/>
                </w:rPr>
                <w:t>http://uchitel.edu54.ru/node/16047?page=1</w:t>
              </w:r>
            </w:hyperlink>
          </w:p>
        </w:tc>
      </w:tr>
      <w:tr w:rsidR="00BD0E00" w14:paraId="0055AA25" w14:textId="77777777" w:rsidTr="007C62DB">
        <w:trPr>
          <w:gridAfter w:val="1"/>
          <w:wAfter w:w="58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8F80F7" w14:textId="77777777" w:rsidR="00BD0E00" w:rsidRDefault="00BD0E00" w:rsidP="007C62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534D63" w14:textId="77777777" w:rsidR="00BD0E00" w:rsidRDefault="00BD0E00" w:rsidP="007C62DB">
            <w:pPr>
              <w:widowControl w:val="0"/>
              <w:autoSpaceDE w:val="0"/>
              <w:autoSpaceDN w:val="0"/>
              <w:adjustRightInd w:val="0"/>
              <w:ind w:left="175"/>
              <w:rPr>
                <w:rFonts w:ascii="Times New Roman" w:hAnsi="Times New Roman" w:cs="Times New Roman"/>
                <w:bCs/>
                <w:color w:val="191919"/>
                <w:w w:val="1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191919"/>
                <w:w w:val="105"/>
                <w:sz w:val="24"/>
                <w:szCs w:val="24"/>
              </w:rPr>
              <w:t xml:space="preserve"> Математические фокусы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CC97A5" w14:textId="77777777" w:rsidR="00BD0E00" w:rsidRDefault="00BD0E00" w:rsidP="007C62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E27620" w14:textId="77777777" w:rsidR="00BD0E00" w:rsidRDefault="00BD0E00" w:rsidP="007C62DB">
            <w:r w:rsidRPr="00680AD9">
              <w:rPr>
                <w:rFonts w:ascii="Times New Roman" w:hAnsi="Times New Roman" w:cs="Times New Roman"/>
                <w:sz w:val="24"/>
                <w:szCs w:val="24"/>
              </w:rPr>
              <w:t>Познавательная игра</w:t>
            </w:r>
          </w:p>
        </w:tc>
        <w:tc>
          <w:tcPr>
            <w:tcW w:w="3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DA73A7" w14:textId="77777777" w:rsidR="00BD0E00" w:rsidRDefault="00BD0E00" w:rsidP="007C62DB">
            <w:pPr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 w:val="16"/>
                <w:szCs w:val="16"/>
              </w:rPr>
            </w:pPr>
            <w:hyperlink r:id="rId180" w:history="1">
              <w:r>
                <w:rPr>
                  <w:rStyle w:val="a7"/>
                  <w:bCs/>
                  <w:sz w:val="16"/>
                  <w:szCs w:val="16"/>
                </w:rPr>
                <w:t>http://www.vneuroka.ru/mathematics.php</w:t>
              </w:r>
            </w:hyperlink>
          </w:p>
          <w:p w14:paraId="4F93B930" w14:textId="77777777" w:rsidR="00BD0E00" w:rsidRDefault="00BD0E00" w:rsidP="007C62DB">
            <w:pPr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 w:val="16"/>
                <w:szCs w:val="16"/>
              </w:rPr>
            </w:pPr>
            <w:hyperlink r:id="rId181" w:history="1">
              <w:r>
                <w:rPr>
                  <w:rStyle w:val="a7"/>
                  <w:bCs/>
                  <w:sz w:val="16"/>
                  <w:szCs w:val="16"/>
                </w:rPr>
                <w:t>http://puzzle-ru.blogspot.com</w:t>
              </w:r>
            </w:hyperlink>
          </w:p>
          <w:p w14:paraId="71345960" w14:textId="77777777" w:rsidR="00BD0E00" w:rsidRDefault="00BD0E00" w:rsidP="007C62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82" w:history="1">
              <w:r>
                <w:rPr>
                  <w:rStyle w:val="a7"/>
                  <w:sz w:val="16"/>
                  <w:szCs w:val="16"/>
                </w:rPr>
                <w:t>http://uchitel.edu54.ru/node/16047?page=1</w:t>
              </w:r>
            </w:hyperlink>
          </w:p>
        </w:tc>
      </w:tr>
      <w:tr w:rsidR="00BD0E00" w14:paraId="6574025D" w14:textId="77777777" w:rsidTr="007C62DB">
        <w:trPr>
          <w:gridAfter w:val="1"/>
          <w:wAfter w:w="58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6D0110" w14:textId="77777777" w:rsidR="00BD0E00" w:rsidRDefault="00BD0E00" w:rsidP="007C62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34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CEC8C8" w14:textId="77777777" w:rsidR="00BD0E00" w:rsidRDefault="00BD0E00" w:rsidP="007C62DB">
            <w:pPr>
              <w:widowControl w:val="0"/>
              <w:autoSpaceDE w:val="0"/>
              <w:autoSpaceDN w:val="0"/>
              <w:adjustRightInd w:val="0"/>
              <w:ind w:left="175"/>
              <w:rPr>
                <w:rFonts w:ascii="Times New Roman" w:hAnsi="Times New Roman" w:cs="Times New Roman"/>
                <w:bCs/>
                <w:color w:val="191919"/>
                <w:w w:val="1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191919"/>
                <w:w w:val="105"/>
                <w:sz w:val="24"/>
                <w:szCs w:val="24"/>
              </w:rPr>
              <w:t xml:space="preserve"> Математическая эстафета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F9A68F" w14:textId="77777777" w:rsidR="00BD0E00" w:rsidRDefault="00BD0E00" w:rsidP="007C62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775FD8" w14:textId="77777777" w:rsidR="00BD0E00" w:rsidRDefault="00BD0E00" w:rsidP="007C62DB">
            <w:r>
              <w:rPr>
                <w:rFonts w:ascii="Times New Roman" w:hAnsi="Times New Roman" w:cs="Times New Roman"/>
                <w:sz w:val="24"/>
                <w:szCs w:val="24"/>
              </w:rPr>
              <w:t>Эстафета</w:t>
            </w:r>
          </w:p>
        </w:tc>
        <w:tc>
          <w:tcPr>
            <w:tcW w:w="3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A4952B" w14:textId="77777777" w:rsidR="00BD0E00" w:rsidRDefault="00BD0E00" w:rsidP="007C62DB">
            <w:pPr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 w:val="16"/>
                <w:szCs w:val="16"/>
              </w:rPr>
            </w:pPr>
            <w:hyperlink r:id="rId183" w:history="1">
              <w:r>
                <w:rPr>
                  <w:rStyle w:val="a7"/>
                  <w:bCs/>
                  <w:sz w:val="16"/>
                  <w:szCs w:val="16"/>
                </w:rPr>
                <w:t>http://www.vneuroka.ru/mathematics.php</w:t>
              </w:r>
            </w:hyperlink>
          </w:p>
          <w:p w14:paraId="2EFB84B2" w14:textId="77777777" w:rsidR="00BD0E00" w:rsidRDefault="00BD0E00" w:rsidP="007C62DB">
            <w:pPr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 w:val="16"/>
                <w:szCs w:val="16"/>
              </w:rPr>
            </w:pPr>
            <w:hyperlink r:id="rId184" w:history="1">
              <w:r>
                <w:rPr>
                  <w:rStyle w:val="a7"/>
                  <w:bCs/>
                  <w:sz w:val="16"/>
                  <w:szCs w:val="16"/>
                </w:rPr>
                <w:t>http://puzzle-ru.blogspot.com</w:t>
              </w:r>
            </w:hyperlink>
          </w:p>
          <w:p w14:paraId="021E74D0" w14:textId="77777777" w:rsidR="00BD0E00" w:rsidRDefault="00BD0E00" w:rsidP="007C62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85" w:history="1">
              <w:r>
                <w:rPr>
                  <w:rStyle w:val="a7"/>
                  <w:sz w:val="16"/>
                  <w:szCs w:val="16"/>
                </w:rPr>
                <w:t>http://uchitel.edu54.ru/node/16047?page=1</w:t>
              </w:r>
            </w:hyperlink>
          </w:p>
        </w:tc>
      </w:tr>
    </w:tbl>
    <w:p w14:paraId="2E8B8979" w14:textId="77777777" w:rsidR="00BD0E00" w:rsidRDefault="00BD0E00" w:rsidP="00BD0E00">
      <w:pPr>
        <w:pStyle w:val="a5"/>
        <w:ind w:left="0"/>
        <w:rPr>
          <w:rFonts w:eastAsiaTheme="minorEastAsia"/>
          <w:b/>
        </w:rPr>
      </w:pPr>
    </w:p>
    <w:p w14:paraId="3A25AFB7" w14:textId="77777777" w:rsidR="00BD0E00" w:rsidRDefault="00BD0E00" w:rsidP="00BD0E00">
      <w:pPr>
        <w:pStyle w:val="a5"/>
        <w:ind w:left="0"/>
        <w:rPr>
          <w:b/>
        </w:rPr>
      </w:pPr>
    </w:p>
    <w:p w14:paraId="7A4D39F9" w14:textId="77777777" w:rsidR="00BD0E00" w:rsidRDefault="00BD0E00" w:rsidP="00BD0E00">
      <w:pPr>
        <w:pStyle w:val="a5"/>
        <w:ind w:left="0"/>
        <w:jc w:val="center"/>
        <w:rPr>
          <w:b/>
        </w:rPr>
      </w:pPr>
    </w:p>
    <w:p w14:paraId="582A41C7" w14:textId="77777777" w:rsidR="00BD0E00" w:rsidRDefault="00BD0E00" w:rsidP="00BD0E00">
      <w:pPr>
        <w:pStyle w:val="a5"/>
        <w:ind w:left="0"/>
        <w:jc w:val="center"/>
        <w:rPr>
          <w:b/>
        </w:rPr>
      </w:pPr>
    </w:p>
    <w:p w14:paraId="3B9A5420" w14:textId="77777777" w:rsidR="00BD0E00" w:rsidRDefault="00BD0E00" w:rsidP="00BD0E00">
      <w:pPr>
        <w:pStyle w:val="a5"/>
        <w:ind w:left="0"/>
        <w:jc w:val="center"/>
        <w:rPr>
          <w:b/>
        </w:rPr>
      </w:pPr>
    </w:p>
    <w:p w14:paraId="752A6370" w14:textId="77777777" w:rsidR="00BD0E00" w:rsidRDefault="00BD0E00" w:rsidP="00BD0E00">
      <w:pPr>
        <w:pStyle w:val="a5"/>
        <w:ind w:left="0"/>
        <w:jc w:val="center"/>
        <w:rPr>
          <w:b/>
        </w:rPr>
      </w:pPr>
    </w:p>
    <w:p w14:paraId="0468FE1A" w14:textId="77777777" w:rsidR="00BD0E00" w:rsidRDefault="00BD0E00" w:rsidP="00BD0E00">
      <w:pPr>
        <w:pStyle w:val="a5"/>
        <w:ind w:left="0"/>
        <w:jc w:val="center"/>
        <w:rPr>
          <w:b/>
        </w:rPr>
      </w:pPr>
    </w:p>
    <w:p w14:paraId="5FFF74F6" w14:textId="77777777" w:rsidR="00BD0E00" w:rsidRDefault="00BD0E00" w:rsidP="00BD0E00">
      <w:pPr>
        <w:pStyle w:val="a5"/>
        <w:ind w:left="0"/>
        <w:jc w:val="center"/>
        <w:rPr>
          <w:b/>
        </w:rPr>
      </w:pPr>
    </w:p>
    <w:p w14:paraId="62A984BC" w14:textId="77777777" w:rsidR="00BD0E00" w:rsidRDefault="00BD0E00" w:rsidP="00BD0E00">
      <w:pPr>
        <w:pStyle w:val="a5"/>
        <w:ind w:left="0"/>
        <w:jc w:val="center"/>
        <w:rPr>
          <w:b/>
        </w:rPr>
      </w:pPr>
    </w:p>
    <w:p w14:paraId="2997E052" w14:textId="77777777" w:rsidR="00BD0E00" w:rsidRDefault="00BD0E00" w:rsidP="00BD0E00">
      <w:pPr>
        <w:pStyle w:val="a5"/>
        <w:ind w:left="0"/>
        <w:jc w:val="center"/>
        <w:rPr>
          <w:b/>
        </w:rPr>
      </w:pPr>
    </w:p>
    <w:p w14:paraId="12E47988" w14:textId="77777777" w:rsidR="00BD0E00" w:rsidRDefault="00BD0E00" w:rsidP="00BD0E00">
      <w:pPr>
        <w:pStyle w:val="a5"/>
        <w:ind w:left="0"/>
        <w:jc w:val="center"/>
        <w:rPr>
          <w:b/>
        </w:rPr>
      </w:pPr>
    </w:p>
    <w:p w14:paraId="29D469E9" w14:textId="77777777" w:rsidR="00BD0E00" w:rsidRDefault="00BD0E00" w:rsidP="00BD0E00">
      <w:pPr>
        <w:pStyle w:val="a5"/>
        <w:ind w:left="0"/>
        <w:jc w:val="center"/>
        <w:rPr>
          <w:b/>
        </w:rPr>
      </w:pPr>
    </w:p>
    <w:p w14:paraId="12A94E0D" w14:textId="77777777" w:rsidR="00BD0E00" w:rsidRDefault="00BD0E00" w:rsidP="00BD0E00">
      <w:pPr>
        <w:pStyle w:val="a5"/>
        <w:ind w:left="0"/>
        <w:jc w:val="center"/>
        <w:rPr>
          <w:b/>
        </w:rPr>
      </w:pPr>
    </w:p>
    <w:p w14:paraId="731C075F" w14:textId="77777777" w:rsidR="00BD0E00" w:rsidRDefault="00BD0E00" w:rsidP="00BD0E00">
      <w:pPr>
        <w:pStyle w:val="a5"/>
        <w:ind w:left="0"/>
        <w:jc w:val="center"/>
        <w:rPr>
          <w:b/>
        </w:rPr>
      </w:pPr>
    </w:p>
    <w:p w14:paraId="79B0573E" w14:textId="77777777" w:rsidR="00BD0E00" w:rsidRDefault="00BD0E00" w:rsidP="00BD0E00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14:paraId="7D0FDA8F" w14:textId="77777777" w:rsidR="00BD0E00" w:rsidRDefault="00BD0E00" w:rsidP="00BD0E0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C59EC35" w14:textId="77777777" w:rsidR="00BD0E00" w:rsidRDefault="00BD0E00" w:rsidP="00BD0E00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44095A9" w14:textId="7DAEF780" w:rsidR="00BD0E00" w:rsidRDefault="00BD0E00" w:rsidP="00BD0E00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3 КЛАСС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646"/>
        <w:gridCol w:w="3055"/>
        <w:gridCol w:w="933"/>
        <w:gridCol w:w="38"/>
        <w:gridCol w:w="1821"/>
        <w:gridCol w:w="27"/>
        <w:gridCol w:w="3143"/>
      </w:tblGrid>
      <w:tr w:rsidR="00BD0E00" w14:paraId="45AB8886" w14:textId="77777777" w:rsidTr="007C62DB">
        <w:trPr>
          <w:jc w:val="center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BA5C06" w14:textId="77777777" w:rsidR="00BD0E00" w:rsidRDefault="00BD0E00" w:rsidP="007C62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690DAC" w14:textId="77777777" w:rsidR="00BD0E00" w:rsidRDefault="00BD0E00" w:rsidP="007C62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3E61DE" w14:textId="77777777" w:rsidR="00BD0E00" w:rsidRDefault="00BD0E00" w:rsidP="007C62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1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3D4815" w14:textId="77777777" w:rsidR="00BD0E00" w:rsidRDefault="00BD0E00" w:rsidP="007C62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Форма организации деятельности</w:t>
            </w:r>
          </w:p>
        </w:tc>
        <w:tc>
          <w:tcPr>
            <w:tcW w:w="3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31D94" w14:textId="77777777" w:rsidR="00BD0E00" w:rsidRDefault="00BD0E00" w:rsidP="007C62DB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ЭОР</w:t>
            </w:r>
          </w:p>
          <w:p w14:paraId="39928956" w14:textId="77777777" w:rsidR="00BD0E00" w:rsidRDefault="00BD0E00" w:rsidP="007C62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D0E00" w14:paraId="6EEA46E4" w14:textId="77777777" w:rsidTr="007C62DB">
        <w:trPr>
          <w:jc w:val="center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A1662D" w14:textId="77777777" w:rsidR="00BD0E00" w:rsidRDefault="00BD0E00" w:rsidP="007C62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D9C2F6" w14:textId="77777777" w:rsidR="00BD0E00" w:rsidRDefault="00BD0E00" w:rsidP="007C62DB">
            <w:pPr>
              <w:widowControl w:val="0"/>
              <w:autoSpaceDE w:val="0"/>
              <w:autoSpaceDN w:val="0"/>
              <w:adjustRightInd w:val="0"/>
              <w:spacing w:line="390" w:lineRule="exact"/>
              <w:ind w:left="175"/>
              <w:rPr>
                <w:rFonts w:ascii="Times New Roman" w:hAnsi="Times New Roman" w:cs="Times New Roman"/>
                <w:bCs/>
                <w:color w:val="191919"/>
                <w:w w:val="1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191919"/>
                <w:w w:val="105"/>
                <w:sz w:val="24"/>
                <w:szCs w:val="24"/>
              </w:rPr>
              <w:t xml:space="preserve">Интеллектуальная разминка 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191F72" w14:textId="77777777" w:rsidR="00BD0E00" w:rsidRDefault="00BD0E00" w:rsidP="007C62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D84E95" w14:textId="77777777" w:rsidR="00BD0E00" w:rsidRDefault="00BD0E00" w:rsidP="007C62DB">
            <w:r w:rsidRPr="00AE2AA2">
              <w:rPr>
                <w:rFonts w:ascii="Times New Roman" w:hAnsi="Times New Roman" w:cs="Times New Roman"/>
                <w:sz w:val="24"/>
                <w:szCs w:val="24"/>
              </w:rPr>
              <w:t>Познавательная игра</w:t>
            </w:r>
          </w:p>
        </w:tc>
        <w:tc>
          <w:tcPr>
            <w:tcW w:w="3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4B4879" w14:textId="77777777" w:rsidR="00BD0E00" w:rsidRDefault="00BD0E00" w:rsidP="007C62DB">
            <w:pPr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 w:val="16"/>
                <w:szCs w:val="16"/>
              </w:rPr>
            </w:pPr>
            <w:hyperlink r:id="rId186" w:history="1">
              <w:r>
                <w:rPr>
                  <w:rStyle w:val="a7"/>
                  <w:bCs/>
                  <w:sz w:val="16"/>
                  <w:szCs w:val="16"/>
                </w:rPr>
                <w:t>http://www.vneuroka.ru/mathematics.php</w:t>
              </w:r>
            </w:hyperlink>
          </w:p>
          <w:p w14:paraId="7D283973" w14:textId="77777777" w:rsidR="00BD0E00" w:rsidRDefault="00BD0E00" w:rsidP="007C62DB">
            <w:pPr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 w:val="16"/>
                <w:szCs w:val="16"/>
              </w:rPr>
            </w:pPr>
            <w:hyperlink r:id="rId187" w:history="1">
              <w:r>
                <w:rPr>
                  <w:rStyle w:val="a7"/>
                  <w:bCs/>
                  <w:sz w:val="16"/>
                  <w:szCs w:val="16"/>
                </w:rPr>
                <w:t>http://puzzle-ru.blogspot.com</w:t>
              </w:r>
            </w:hyperlink>
          </w:p>
          <w:p w14:paraId="0B30EC6A" w14:textId="77777777" w:rsidR="00BD0E00" w:rsidRDefault="00BD0E00" w:rsidP="007C62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88" w:history="1">
              <w:r>
                <w:rPr>
                  <w:rStyle w:val="a7"/>
                  <w:sz w:val="16"/>
                  <w:szCs w:val="16"/>
                </w:rPr>
                <w:t>http://uchitel.edu54.ru/node/16047?page=1</w:t>
              </w:r>
            </w:hyperlink>
          </w:p>
        </w:tc>
      </w:tr>
      <w:tr w:rsidR="00BD0E00" w14:paraId="49A5A5A4" w14:textId="77777777" w:rsidTr="007C62DB">
        <w:trPr>
          <w:jc w:val="center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AE955C" w14:textId="77777777" w:rsidR="00BD0E00" w:rsidRDefault="00BD0E00" w:rsidP="007C62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A4C011" w14:textId="77777777" w:rsidR="00BD0E00" w:rsidRDefault="00BD0E00" w:rsidP="007C62DB">
            <w:pPr>
              <w:widowControl w:val="0"/>
              <w:autoSpaceDE w:val="0"/>
              <w:autoSpaceDN w:val="0"/>
              <w:adjustRightInd w:val="0"/>
              <w:spacing w:line="311" w:lineRule="exact"/>
              <w:ind w:left="175"/>
              <w:rPr>
                <w:rFonts w:ascii="Times New Roman" w:hAnsi="Times New Roman" w:cs="Times New Roman"/>
                <w:bCs/>
                <w:color w:val="191919"/>
                <w:w w:val="1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191919"/>
                <w:w w:val="105"/>
                <w:sz w:val="24"/>
                <w:szCs w:val="24"/>
              </w:rPr>
              <w:t xml:space="preserve">«Числовой» конструктор 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691742" w14:textId="77777777" w:rsidR="00BD0E00" w:rsidRDefault="00BD0E00" w:rsidP="007C62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ADF29A" w14:textId="77777777" w:rsidR="00BD0E00" w:rsidRDefault="00BD0E00" w:rsidP="007C62DB">
            <w:r w:rsidRPr="00AE2AA2">
              <w:rPr>
                <w:rFonts w:ascii="Times New Roman" w:hAnsi="Times New Roman" w:cs="Times New Roman"/>
                <w:sz w:val="24"/>
                <w:szCs w:val="24"/>
              </w:rPr>
              <w:t>Познавательная игра</w:t>
            </w:r>
          </w:p>
        </w:tc>
        <w:tc>
          <w:tcPr>
            <w:tcW w:w="3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40DD8F" w14:textId="77777777" w:rsidR="00BD0E00" w:rsidRDefault="00BD0E00" w:rsidP="007C62DB">
            <w:pPr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 w:val="16"/>
                <w:szCs w:val="16"/>
              </w:rPr>
            </w:pPr>
            <w:hyperlink r:id="rId189" w:history="1">
              <w:r>
                <w:rPr>
                  <w:rStyle w:val="a7"/>
                  <w:bCs/>
                  <w:sz w:val="16"/>
                  <w:szCs w:val="16"/>
                </w:rPr>
                <w:t>http://www.vneuroka.ru/mathematics.php</w:t>
              </w:r>
            </w:hyperlink>
          </w:p>
          <w:p w14:paraId="308061BC" w14:textId="77777777" w:rsidR="00BD0E00" w:rsidRDefault="00BD0E00" w:rsidP="007C62DB">
            <w:pPr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 w:val="16"/>
                <w:szCs w:val="16"/>
              </w:rPr>
            </w:pPr>
            <w:hyperlink r:id="rId190" w:history="1">
              <w:r>
                <w:rPr>
                  <w:rStyle w:val="a7"/>
                  <w:bCs/>
                  <w:sz w:val="16"/>
                  <w:szCs w:val="16"/>
                </w:rPr>
                <w:t>http://puzzle-ru.blogspot.com</w:t>
              </w:r>
            </w:hyperlink>
          </w:p>
          <w:p w14:paraId="48323846" w14:textId="77777777" w:rsidR="00BD0E00" w:rsidRDefault="00BD0E00" w:rsidP="007C62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91" w:history="1">
              <w:r>
                <w:rPr>
                  <w:rStyle w:val="a7"/>
                  <w:sz w:val="16"/>
                  <w:szCs w:val="16"/>
                </w:rPr>
                <w:t>http://uchitel.edu54.ru/node/16047?page=1</w:t>
              </w:r>
            </w:hyperlink>
          </w:p>
        </w:tc>
      </w:tr>
      <w:tr w:rsidR="00BD0E00" w14:paraId="4869F72A" w14:textId="77777777" w:rsidTr="007C62DB">
        <w:trPr>
          <w:jc w:val="center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D05C64" w14:textId="77777777" w:rsidR="00BD0E00" w:rsidRDefault="00BD0E00" w:rsidP="007C62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756409" w14:textId="77777777" w:rsidR="00BD0E00" w:rsidRDefault="00BD0E00" w:rsidP="007C62DB">
            <w:pPr>
              <w:widowControl w:val="0"/>
              <w:autoSpaceDE w:val="0"/>
              <w:autoSpaceDN w:val="0"/>
              <w:adjustRightInd w:val="0"/>
              <w:spacing w:line="316" w:lineRule="exact"/>
              <w:ind w:left="175"/>
              <w:rPr>
                <w:rFonts w:ascii="Times New Roman" w:hAnsi="Times New Roman" w:cs="Times New Roman"/>
                <w:bCs/>
                <w:color w:val="191919"/>
                <w:w w:val="1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191919"/>
                <w:w w:val="105"/>
                <w:sz w:val="24"/>
                <w:szCs w:val="24"/>
              </w:rPr>
              <w:t xml:space="preserve">Геометрия вокруг нас 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8B82EA" w14:textId="77777777" w:rsidR="00BD0E00" w:rsidRDefault="00BD0E00" w:rsidP="007C62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2A1616" w14:textId="77777777" w:rsidR="00BD0E00" w:rsidRDefault="00BD0E00" w:rsidP="007C62DB">
            <w:r w:rsidRPr="00AE2AA2">
              <w:rPr>
                <w:rFonts w:ascii="Times New Roman" w:hAnsi="Times New Roman" w:cs="Times New Roman"/>
                <w:sz w:val="24"/>
                <w:szCs w:val="24"/>
              </w:rPr>
              <w:t>Познавательная игра</w:t>
            </w:r>
          </w:p>
        </w:tc>
        <w:tc>
          <w:tcPr>
            <w:tcW w:w="3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9E23FA" w14:textId="77777777" w:rsidR="00BD0E00" w:rsidRDefault="00BD0E00" w:rsidP="007C62DB">
            <w:pPr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 w:val="16"/>
                <w:szCs w:val="16"/>
              </w:rPr>
            </w:pPr>
            <w:hyperlink r:id="rId192" w:history="1">
              <w:r>
                <w:rPr>
                  <w:rStyle w:val="a7"/>
                  <w:bCs/>
                  <w:sz w:val="16"/>
                  <w:szCs w:val="16"/>
                </w:rPr>
                <w:t>http://www.vneuroka.ru/mathematics.php</w:t>
              </w:r>
            </w:hyperlink>
          </w:p>
          <w:p w14:paraId="65D733CA" w14:textId="77777777" w:rsidR="00BD0E00" w:rsidRDefault="00BD0E00" w:rsidP="007C62DB">
            <w:pPr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 w:val="16"/>
                <w:szCs w:val="16"/>
              </w:rPr>
            </w:pPr>
            <w:hyperlink r:id="rId193" w:history="1">
              <w:r>
                <w:rPr>
                  <w:rStyle w:val="a7"/>
                  <w:bCs/>
                  <w:sz w:val="16"/>
                  <w:szCs w:val="16"/>
                </w:rPr>
                <w:t>http://puzzle-ru.blogspot.com</w:t>
              </w:r>
            </w:hyperlink>
          </w:p>
          <w:p w14:paraId="0BEAC3E6" w14:textId="77777777" w:rsidR="00BD0E00" w:rsidRDefault="00BD0E00" w:rsidP="007C62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94" w:history="1">
              <w:r>
                <w:rPr>
                  <w:rStyle w:val="a7"/>
                  <w:sz w:val="16"/>
                  <w:szCs w:val="16"/>
                </w:rPr>
                <w:t>http://uchitel.edu54.ru/node/16047?page=1</w:t>
              </w:r>
            </w:hyperlink>
          </w:p>
        </w:tc>
      </w:tr>
      <w:tr w:rsidR="00BD0E00" w14:paraId="4A96A2C5" w14:textId="77777777" w:rsidTr="007C62DB">
        <w:trPr>
          <w:jc w:val="center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3BF155" w14:textId="77777777" w:rsidR="00BD0E00" w:rsidRDefault="00BD0E00" w:rsidP="007C62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A61303" w14:textId="77777777" w:rsidR="00BD0E00" w:rsidRDefault="00BD0E00" w:rsidP="007C62DB">
            <w:pPr>
              <w:widowControl w:val="0"/>
              <w:autoSpaceDE w:val="0"/>
              <w:autoSpaceDN w:val="0"/>
              <w:adjustRightInd w:val="0"/>
              <w:spacing w:line="316" w:lineRule="exact"/>
              <w:ind w:left="175"/>
              <w:rPr>
                <w:rFonts w:ascii="Times New Roman" w:hAnsi="Times New Roman" w:cs="Times New Roman"/>
                <w:bCs/>
                <w:color w:val="191919"/>
                <w:w w:val="1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191919"/>
                <w:w w:val="105"/>
                <w:sz w:val="24"/>
                <w:szCs w:val="24"/>
              </w:rPr>
              <w:t xml:space="preserve">Волшебные переливания 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34185B" w14:textId="77777777" w:rsidR="00BD0E00" w:rsidRDefault="00BD0E00" w:rsidP="007C62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9732BA" w14:textId="77777777" w:rsidR="00BD0E00" w:rsidRDefault="00BD0E00" w:rsidP="007C62DB">
            <w:r w:rsidRPr="00AE2AA2">
              <w:rPr>
                <w:rFonts w:ascii="Times New Roman" w:hAnsi="Times New Roman" w:cs="Times New Roman"/>
                <w:sz w:val="24"/>
                <w:szCs w:val="24"/>
              </w:rPr>
              <w:t>Познавательная игра</w:t>
            </w:r>
          </w:p>
        </w:tc>
        <w:tc>
          <w:tcPr>
            <w:tcW w:w="3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81D0FB" w14:textId="77777777" w:rsidR="00BD0E00" w:rsidRDefault="00BD0E00" w:rsidP="007C62DB">
            <w:pPr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 w:val="16"/>
                <w:szCs w:val="16"/>
              </w:rPr>
            </w:pPr>
            <w:hyperlink r:id="rId195" w:history="1">
              <w:r>
                <w:rPr>
                  <w:rStyle w:val="a7"/>
                  <w:bCs/>
                  <w:sz w:val="16"/>
                  <w:szCs w:val="16"/>
                </w:rPr>
                <w:t>http://www.vneuroka.ru/mathematics.php</w:t>
              </w:r>
            </w:hyperlink>
          </w:p>
          <w:p w14:paraId="173AE4A2" w14:textId="77777777" w:rsidR="00BD0E00" w:rsidRDefault="00BD0E00" w:rsidP="007C62DB">
            <w:pPr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 w:val="16"/>
                <w:szCs w:val="16"/>
              </w:rPr>
            </w:pPr>
            <w:hyperlink r:id="rId196" w:history="1">
              <w:r>
                <w:rPr>
                  <w:rStyle w:val="a7"/>
                  <w:bCs/>
                  <w:sz w:val="16"/>
                  <w:szCs w:val="16"/>
                </w:rPr>
                <w:t>http://puzzle-ru.blogspot.com</w:t>
              </w:r>
            </w:hyperlink>
          </w:p>
          <w:p w14:paraId="4961DE36" w14:textId="77777777" w:rsidR="00BD0E00" w:rsidRDefault="00BD0E00" w:rsidP="007C62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97" w:history="1">
              <w:r>
                <w:rPr>
                  <w:rStyle w:val="a7"/>
                  <w:sz w:val="16"/>
                  <w:szCs w:val="16"/>
                </w:rPr>
                <w:t>http://uchitel.edu54.ru/node/16047?page=1</w:t>
              </w:r>
            </w:hyperlink>
          </w:p>
        </w:tc>
      </w:tr>
      <w:tr w:rsidR="00BD0E00" w14:paraId="1803487B" w14:textId="77777777" w:rsidTr="007C62DB">
        <w:trPr>
          <w:jc w:val="center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EF41A7" w14:textId="77777777" w:rsidR="00BD0E00" w:rsidRDefault="00BD0E00" w:rsidP="007C62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5-6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B64E3A" w14:textId="77777777" w:rsidR="00BD0E00" w:rsidRDefault="00BD0E00" w:rsidP="007C62DB">
            <w:pPr>
              <w:widowControl w:val="0"/>
              <w:autoSpaceDE w:val="0"/>
              <w:autoSpaceDN w:val="0"/>
              <w:adjustRightInd w:val="0"/>
              <w:spacing w:line="311" w:lineRule="exact"/>
              <w:ind w:left="175"/>
              <w:rPr>
                <w:rFonts w:ascii="Times New Roman" w:hAnsi="Times New Roman" w:cs="Times New Roman"/>
                <w:bCs/>
                <w:color w:val="191919"/>
                <w:w w:val="1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191919"/>
                <w:w w:val="105"/>
                <w:sz w:val="24"/>
                <w:szCs w:val="24"/>
              </w:rPr>
              <w:t xml:space="preserve">В царстве смекалки 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E3E781" w14:textId="77777777" w:rsidR="00BD0E00" w:rsidRDefault="00BD0E00" w:rsidP="007C62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3510F0" w14:textId="77777777" w:rsidR="00BD0E00" w:rsidRDefault="00BD0E00" w:rsidP="007C62DB">
            <w:r w:rsidRPr="00AE2AA2">
              <w:rPr>
                <w:rFonts w:ascii="Times New Roman" w:hAnsi="Times New Roman" w:cs="Times New Roman"/>
                <w:sz w:val="24"/>
                <w:szCs w:val="24"/>
              </w:rPr>
              <w:t>Познавательная игра</w:t>
            </w:r>
          </w:p>
        </w:tc>
        <w:tc>
          <w:tcPr>
            <w:tcW w:w="3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D78F31" w14:textId="77777777" w:rsidR="00BD0E00" w:rsidRDefault="00BD0E00" w:rsidP="007C62DB">
            <w:pPr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 w:val="16"/>
                <w:szCs w:val="16"/>
              </w:rPr>
            </w:pPr>
            <w:hyperlink r:id="rId198" w:history="1">
              <w:r>
                <w:rPr>
                  <w:rStyle w:val="a7"/>
                  <w:bCs/>
                  <w:sz w:val="16"/>
                  <w:szCs w:val="16"/>
                </w:rPr>
                <w:t>http://www.vneuroka.ru/mathematics.php</w:t>
              </w:r>
            </w:hyperlink>
          </w:p>
          <w:p w14:paraId="549D39FE" w14:textId="77777777" w:rsidR="00BD0E00" w:rsidRDefault="00BD0E00" w:rsidP="007C62DB">
            <w:pPr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 w:val="16"/>
                <w:szCs w:val="16"/>
              </w:rPr>
            </w:pPr>
            <w:hyperlink r:id="rId199" w:history="1">
              <w:r>
                <w:rPr>
                  <w:rStyle w:val="a7"/>
                  <w:bCs/>
                  <w:sz w:val="16"/>
                  <w:szCs w:val="16"/>
                </w:rPr>
                <w:t>http://puzzle-ru.blogspot.com</w:t>
              </w:r>
            </w:hyperlink>
          </w:p>
          <w:p w14:paraId="2EC6B465" w14:textId="77777777" w:rsidR="00BD0E00" w:rsidRDefault="00BD0E00" w:rsidP="007C62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00" w:history="1">
              <w:r>
                <w:rPr>
                  <w:rStyle w:val="a7"/>
                  <w:sz w:val="16"/>
                  <w:szCs w:val="16"/>
                </w:rPr>
                <w:t>http://uchitel.edu54.ru/node/16047?page=1</w:t>
              </w:r>
            </w:hyperlink>
          </w:p>
        </w:tc>
      </w:tr>
      <w:tr w:rsidR="00BD0E00" w14:paraId="5C6914ED" w14:textId="77777777" w:rsidTr="007C62DB">
        <w:trPr>
          <w:jc w:val="center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005C97" w14:textId="77777777" w:rsidR="00BD0E00" w:rsidRDefault="00BD0E00" w:rsidP="007C62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ECF8C1" w14:textId="77777777" w:rsidR="00BD0E00" w:rsidRDefault="00BD0E00" w:rsidP="007C62DB">
            <w:pPr>
              <w:widowControl w:val="0"/>
              <w:autoSpaceDE w:val="0"/>
              <w:autoSpaceDN w:val="0"/>
              <w:adjustRightInd w:val="0"/>
              <w:spacing w:line="316" w:lineRule="exact"/>
              <w:ind w:left="175"/>
              <w:rPr>
                <w:rFonts w:ascii="Times New Roman" w:hAnsi="Times New Roman" w:cs="Times New Roman"/>
                <w:bCs/>
                <w:color w:val="191919"/>
                <w:w w:val="1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191919"/>
                <w:w w:val="105"/>
                <w:sz w:val="24"/>
                <w:szCs w:val="24"/>
              </w:rPr>
              <w:t xml:space="preserve">«Шаг в будущее» 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0FCD2B" w14:textId="77777777" w:rsidR="00BD0E00" w:rsidRDefault="00BD0E00" w:rsidP="007C62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3EC848" w14:textId="77777777" w:rsidR="00BD0E00" w:rsidRDefault="00BD0E00" w:rsidP="007C62DB">
            <w:r w:rsidRPr="00AE2AA2">
              <w:rPr>
                <w:rFonts w:ascii="Times New Roman" w:hAnsi="Times New Roman" w:cs="Times New Roman"/>
                <w:sz w:val="24"/>
                <w:szCs w:val="24"/>
              </w:rPr>
              <w:t>Познавательная игра</w:t>
            </w:r>
          </w:p>
        </w:tc>
        <w:tc>
          <w:tcPr>
            <w:tcW w:w="3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964DF1" w14:textId="77777777" w:rsidR="00BD0E00" w:rsidRDefault="00BD0E00" w:rsidP="007C62DB">
            <w:pPr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 w:val="16"/>
                <w:szCs w:val="16"/>
              </w:rPr>
            </w:pPr>
            <w:hyperlink r:id="rId201" w:history="1">
              <w:r>
                <w:rPr>
                  <w:rStyle w:val="a7"/>
                  <w:bCs/>
                  <w:sz w:val="16"/>
                  <w:szCs w:val="16"/>
                </w:rPr>
                <w:t>http://www.vneuroka.ru/mathematics.php</w:t>
              </w:r>
            </w:hyperlink>
          </w:p>
          <w:p w14:paraId="743903F1" w14:textId="77777777" w:rsidR="00BD0E00" w:rsidRDefault="00BD0E00" w:rsidP="007C62DB">
            <w:pPr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 w:val="16"/>
                <w:szCs w:val="16"/>
              </w:rPr>
            </w:pPr>
            <w:hyperlink r:id="rId202" w:history="1">
              <w:r>
                <w:rPr>
                  <w:rStyle w:val="a7"/>
                  <w:bCs/>
                  <w:sz w:val="16"/>
                  <w:szCs w:val="16"/>
                </w:rPr>
                <w:t>http://puzzle-ru.blogspot.com</w:t>
              </w:r>
            </w:hyperlink>
          </w:p>
          <w:p w14:paraId="4A593C3F" w14:textId="77777777" w:rsidR="00BD0E00" w:rsidRDefault="00BD0E00" w:rsidP="007C62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03" w:history="1">
              <w:r>
                <w:rPr>
                  <w:rStyle w:val="a7"/>
                  <w:sz w:val="16"/>
                  <w:szCs w:val="16"/>
                </w:rPr>
                <w:t>http://uchitel.edu54.ru/node/16047?page=1</w:t>
              </w:r>
            </w:hyperlink>
          </w:p>
        </w:tc>
      </w:tr>
      <w:tr w:rsidR="00BD0E00" w14:paraId="5B46541F" w14:textId="77777777" w:rsidTr="007C62DB">
        <w:trPr>
          <w:jc w:val="center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54B259" w14:textId="77777777" w:rsidR="00BD0E00" w:rsidRDefault="00BD0E00" w:rsidP="007C62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8-9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4AC98A" w14:textId="77777777" w:rsidR="00BD0E00" w:rsidRDefault="00BD0E00" w:rsidP="007C62DB">
            <w:pPr>
              <w:widowControl w:val="0"/>
              <w:autoSpaceDE w:val="0"/>
              <w:autoSpaceDN w:val="0"/>
              <w:adjustRightInd w:val="0"/>
              <w:spacing w:line="316" w:lineRule="exact"/>
              <w:ind w:left="175"/>
              <w:rPr>
                <w:rFonts w:ascii="Times New Roman" w:hAnsi="Times New Roman" w:cs="Times New Roman"/>
                <w:bCs/>
                <w:color w:val="191919"/>
                <w:w w:val="1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191919"/>
                <w:w w:val="105"/>
                <w:sz w:val="24"/>
                <w:szCs w:val="24"/>
              </w:rPr>
              <w:t xml:space="preserve">«Спичечный» конструктор 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22785D" w14:textId="77777777" w:rsidR="00BD0E00" w:rsidRDefault="00BD0E00" w:rsidP="007C62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7081B1" w14:textId="77777777" w:rsidR="00BD0E00" w:rsidRDefault="00BD0E00" w:rsidP="007C62DB">
            <w:r w:rsidRPr="00AE2AA2">
              <w:rPr>
                <w:rFonts w:ascii="Times New Roman" w:hAnsi="Times New Roman" w:cs="Times New Roman"/>
                <w:sz w:val="24"/>
                <w:szCs w:val="24"/>
              </w:rPr>
              <w:t>Познавательная игра</w:t>
            </w:r>
          </w:p>
        </w:tc>
        <w:tc>
          <w:tcPr>
            <w:tcW w:w="3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2C5171" w14:textId="77777777" w:rsidR="00BD0E00" w:rsidRDefault="00BD0E00" w:rsidP="007C62DB">
            <w:pPr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 w:val="16"/>
                <w:szCs w:val="16"/>
              </w:rPr>
            </w:pPr>
            <w:hyperlink r:id="rId204" w:history="1">
              <w:r>
                <w:rPr>
                  <w:rStyle w:val="a7"/>
                  <w:bCs/>
                  <w:sz w:val="16"/>
                  <w:szCs w:val="16"/>
                </w:rPr>
                <w:t>http://www.vneuroka.ru/mathematics.php</w:t>
              </w:r>
            </w:hyperlink>
          </w:p>
          <w:p w14:paraId="113D5CB5" w14:textId="77777777" w:rsidR="00BD0E00" w:rsidRDefault="00BD0E00" w:rsidP="007C62DB">
            <w:pPr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 w:val="16"/>
                <w:szCs w:val="16"/>
              </w:rPr>
            </w:pPr>
            <w:hyperlink r:id="rId205" w:history="1">
              <w:r>
                <w:rPr>
                  <w:rStyle w:val="a7"/>
                  <w:bCs/>
                  <w:sz w:val="16"/>
                  <w:szCs w:val="16"/>
                </w:rPr>
                <w:t>http://puzzle-ru.blogspot.com</w:t>
              </w:r>
            </w:hyperlink>
          </w:p>
          <w:p w14:paraId="7A1A3A95" w14:textId="77777777" w:rsidR="00BD0E00" w:rsidRDefault="00BD0E00" w:rsidP="007C62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06" w:history="1">
              <w:r>
                <w:rPr>
                  <w:rStyle w:val="a7"/>
                  <w:sz w:val="16"/>
                  <w:szCs w:val="16"/>
                </w:rPr>
                <w:t>http://uchitel.edu54.ru/node/16047?page=1</w:t>
              </w:r>
            </w:hyperlink>
          </w:p>
        </w:tc>
      </w:tr>
      <w:tr w:rsidR="00BD0E00" w14:paraId="7A0D76BF" w14:textId="77777777" w:rsidTr="007C62DB">
        <w:trPr>
          <w:jc w:val="center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161BFA" w14:textId="77777777" w:rsidR="00BD0E00" w:rsidRDefault="00BD0E00" w:rsidP="007C62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3C232E" w14:textId="77777777" w:rsidR="00BD0E00" w:rsidRDefault="00BD0E00" w:rsidP="007C62DB">
            <w:pPr>
              <w:widowControl w:val="0"/>
              <w:autoSpaceDE w:val="0"/>
              <w:autoSpaceDN w:val="0"/>
              <w:adjustRightInd w:val="0"/>
              <w:spacing w:line="311" w:lineRule="exact"/>
              <w:ind w:left="175"/>
              <w:rPr>
                <w:rFonts w:ascii="Times New Roman" w:hAnsi="Times New Roman" w:cs="Times New Roman"/>
                <w:bCs/>
                <w:color w:val="191919"/>
                <w:w w:val="1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191919"/>
                <w:w w:val="105"/>
                <w:sz w:val="24"/>
                <w:szCs w:val="24"/>
              </w:rPr>
              <w:t xml:space="preserve">Числовые головоломки 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1E81FD" w14:textId="77777777" w:rsidR="00BD0E00" w:rsidRDefault="00BD0E00" w:rsidP="007C62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6D9E6E" w14:textId="77777777" w:rsidR="00BD0E00" w:rsidRDefault="00BD0E00" w:rsidP="007C62DB">
            <w:r w:rsidRPr="00AE2AA2">
              <w:rPr>
                <w:rFonts w:ascii="Times New Roman" w:hAnsi="Times New Roman" w:cs="Times New Roman"/>
                <w:sz w:val="24"/>
                <w:szCs w:val="24"/>
              </w:rPr>
              <w:t>Познавательная игра</w:t>
            </w:r>
          </w:p>
        </w:tc>
        <w:tc>
          <w:tcPr>
            <w:tcW w:w="3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639B6D" w14:textId="77777777" w:rsidR="00BD0E00" w:rsidRDefault="00BD0E00" w:rsidP="007C62DB">
            <w:pPr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 w:val="16"/>
                <w:szCs w:val="16"/>
              </w:rPr>
            </w:pPr>
            <w:hyperlink r:id="rId207" w:history="1">
              <w:r>
                <w:rPr>
                  <w:rStyle w:val="a7"/>
                  <w:bCs/>
                  <w:sz w:val="16"/>
                  <w:szCs w:val="16"/>
                </w:rPr>
                <w:t>http://www.vneuroka.ru/mathematics.php</w:t>
              </w:r>
            </w:hyperlink>
          </w:p>
          <w:p w14:paraId="5A4EB103" w14:textId="77777777" w:rsidR="00BD0E00" w:rsidRDefault="00BD0E00" w:rsidP="007C62DB">
            <w:pPr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 w:val="16"/>
                <w:szCs w:val="16"/>
              </w:rPr>
            </w:pPr>
            <w:hyperlink r:id="rId208" w:history="1">
              <w:r>
                <w:rPr>
                  <w:rStyle w:val="a7"/>
                  <w:bCs/>
                  <w:sz w:val="16"/>
                  <w:szCs w:val="16"/>
                </w:rPr>
                <w:t>http://puzzle-ru.blogspot.com</w:t>
              </w:r>
            </w:hyperlink>
          </w:p>
          <w:p w14:paraId="17E9A938" w14:textId="77777777" w:rsidR="00BD0E00" w:rsidRDefault="00BD0E00" w:rsidP="007C62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09" w:history="1">
              <w:r>
                <w:rPr>
                  <w:rStyle w:val="a7"/>
                  <w:sz w:val="16"/>
                  <w:szCs w:val="16"/>
                </w:rPr>
                <w:t>http://uchitel.edu54.ru/node/16047?page=1</w:t>
              </w:r>
            </w:hyperlink>
          </w:p>
        </w:tc>
      </w:tr>
      <w:tr w:rsidR="00BD0E00" w14:paraId="7CDCE980" w14:textId="77777777" w:rsidTr="007C62DB">
        <w:trPr>
          <w:jc w:val="center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91806F" w14:textId="77777777" w:rsidR="00BD0E00" w:rsidRDefault="00BD0E00" w:rsidP="007C62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11-12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F916AF" w14:textId="77777777" w:rsidR="00BD0E00" w:rsidRDefault="00BD0E00" w:rsidP="007C62DB">
            <w:pPr>
              <w:widowControl w:val="0"/>
              <w:autoSpaceDE w:val="0"/>
              <w:autoSpaceDN w:val="0"/>
              <w:adjustRightInd w:val="0"/>
              <w:spacing w:line="316" w:lineRule="exact"/>
              <w:ind w:left="175"/>
              <w:rPr>
                <w:rFonts w:ascii="Times New Roman" w:hAnsi="Times New Roman" w:cs="Times New Roman"/>
                <w:bCs/>
                <w:color w:val="191919"/>
                <w:w w:val="1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191919"/>
                <w:w w:val="105"/>
                <w:sz w:val="24"/>
                <w:szCs w:val="24"/>
              </w:rPr>
              <w:t xml:space="preserve">Интеллектуальная разминка 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E83B38" w14:textId="77777777" w:rsidR="00BD0E00" w:rsidRDefault="00BD0E00" w:rsidP="007C62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34D917" w14:textId="77777777" w:rsidR="00BD0E00" w:rsidRDefault="00BD0E00" w:rsidP="007C62DB">
            <w:r w:rsidRPr="00AE2AA2">
              <w:rPr>
                <w:rFonts w:ascii="Times New Roman" w:hAnsi="Times New Roman" w:cs="Times New Roman"/>
                <w:sz w:val="24"/>
                <w:szCs w:val="24"/>
              </w:rPr>
              <w:t>Познавательная игра</w:t>
            </w:r>
          </w:p>
        </w:tc>
        <w:tc>
          <w:tcPr>
            <w:tcW w:w="3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792A08" w14:textId="77777777" w:rsidR="00BD0E00" w:rsidRDefault="00BD0E00" w:rsidP="007C62DB">
            <w:pPr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 w:val="16"/>
                <w:szCs w:val="16"/>
              </w:rPr>
            </w:pPr>
            <w:hyperlink r:id="rId210" w:history="1">
              <w:r>
                <w:rPr>
                  <w:rStyle w:val="a7"/>
                  <w:bCs/>
                  <w:sz w:val="16"/>
                  <w:szCs w:val="16"/>
                </w:rPr>
                <w:t>http://www.vneuroka.ru/mathematics.php</w:t>
              </w:r>
            </w:hyperlink>
          </w:p>
          <w:p w14:paraId="444E7D93" w14:textId="77777777" w:rsidR="00BD0E00" w:rsidRDefault="00BD0E00" w:rsidP="007C62DB">
            <w:pPr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 w:val="16"/>
                <w:szCs w:val="16"/>
              </w:rPr>
            </w:pPr>
            <w:hyperlink r:id="rId211" w:history="1">
              <w:r>
                <w:rPr>
                  <w:rStyle w:val="a7"/>
                  <w:bCs/>
                  <w:sz w:val="16"/>
                  <w:szCs w:val="16"/>
                </w:rPr>
                <w:t>http://puzzle-ru.blogspot.com</w:t>
              </w:r>
            </w:hyperlink>
          </w:p>
          <w:p w14:paraId="1234563C" w14:textId="77777777" w:rsidR="00BD0E00" w:rsidRDefault="00BD0E00" w:rsidP="007C62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12" w:history="1">
              <w:r>
                <w:rPr>
                  <w:rStyle w:val="a7"/>
                  <w:sz w:val="16"/>
                  <w:szCs w:val="16"/>
                </w:rPr>
                <w:t>http://uchitel.edu54.ru/node/16047?page=1</w:t>
              </w:r>
            </w:hyperlink>
          </w:p>
        </w:tc>
      </w:tr>
      <w:tr w:rsidR="00BD0E00" w14:paraId="3111BD75" w14:textId="77777777" w:rsidTr="007C62DB">
        <w:trPr>
          <w:jc w:val="center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F6CC0F" w14:textId="77777777" w:rsidR="00BD0E00" w:rsidRDefault="00BD0E00" w:rsidP="007C62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FF3F54" w14:textId="77777777" w:rsidR="00BD0E00" w:rsidRDefault="00BD0E00" w:rsidP="007C62DB">
            <w:pPr>
              <w:widowControl w:val="0"/>
              <w:autoSpaceDE w:val="0"/>
              <w:autoSpaceDN w:val="0"/>
              <w:adjustRightInd w:val="0"/>
              <w:spacing w:line="316" w:lineRule="exact"/>
              <w:ind w:left="175"/>
              <w:rPr>
                <w:rFonts w:ascii="Times New Roman" w:hAnsi="Times New Roman" w:cs="Times New Roman"/>
                <w:bCs/>
                <w:color w:val="191919"/>
                <w:w w:val="1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191919"/>
                <w:w w:val="105"/>
                <w:sz w:val="24"/>
                <w:szCs w:val="24"/>
              </w:rPr>
              <w:t xml:space="preserve">Математические фокусы 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2D5839" w14:textId="77777777" w:rsidR="00BD0E00" w:rsidRDefault="00BD0E00" w:rsidP="007C62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9E7354" w14:textId="77777777" w:rsidR="00BD0E00" w:rsidRDefault="00BD0E00" w:rsidP="007C62DB">
            <w:r w:rsidRPr="00AE2AA2">
              <w:rPr>
                <w:rFonts w:ascii="Times New Roman" w:hAnsi="Times New Roman" w:cs="Times New Roman"/>
                <w:sz w:val="24"/>
                <w:szCs w:val="24"/>
              </w:rPr>
              <w:t>Познавательная игра</w:t>
            </w:r>
          </w:p>
        </w:tc>
        <w:tc>
          <w:tcPr>
            <w:tcW w:w="3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BB1137" w14:textId="77777777" w:rsidR="00BD0E00" w:rsidRDefault="00BD0E00" w:rsidP="007C62DB">
            <w:pPr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 w:val="16"/>
                <w:szCs w:val="16"/>
              </w:rPr>
            </w:pPr>
            <w:hyperlink r:id="rId213" w:history="1">
              <w:r>
                <w:rPr>
                  <w:rStyle w:val="a7"/>
                  <w:bCs/>
                  <w:sz w:val="16"/>
                  <w:szCs w:val="16"/>
                </w:rPr>
                <w:t>http://www.vneuroka.ru/mathematics.php</w:t>
              </w:r>
            </w:hyperlink>
          </w:p>
          <w:p w14:paraId="7890518E" w14:textId="77777777" w:rsidR="00BD0E00" w:rsidRDefault="00BD0E00" w:rsidP="007C62DB">
            <w:pPr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 w:val="16"/>
                <w:szCs w:val="16"/>
              </w:rPr>
            </w:pPr>
            <w:hyperlink r:id="rId214" w:history="1">
              <w:r>
                <w:rPr>
                  <w:rStyle w:val="a7"/>
                  <w:bCs/>
                  <w:sz w:val="16"/>
                  <w:szCs w:val="16"/>
                </w:rPr>
                <w:t>http://puzzle-ru.blogspot.com</w:t>
              </w:r>
            </w:hyperlink>
          </w:p>
          <w:p w14:paraId="5395B370" w14:textId="77777777" w:rsidR="00BD0E00" w:rsidRDefault="00BD0E00" w:rsidP="007C62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15" w:history="1">
              <w:r>
                <w:rPr>
                  <w:rStyle w:val="a7"/>
                  <w:sz w:val="16"/>
                  <w:szCs w:val="16"/>
                </w:rPr>
                <w:t>http://uchitel.edu54.ru/node/16047?page=1</w:t>
              </w:r>
            </w:hyperlink>
          </w:p>
        </w:tc>
      </w:tr>
      <w:tr w:rsidR="00BD0E00" w14:paraId="4AA8F06B" w14:textId="77777777" w:rsidTr="007C62DB">
        <w:trPr>
          <w:jc w:val="center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9E0F51" w14:textId="77777777" w:rsidR="00BD0E00" w:rsidRDefault="00BD0E00" w:rsidP="007C62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BE59CA" w14:textId="77777777" w:rsidR="00BD0E00" w:rsidRDefault="00BD0E00" w:rsidP="007C62DB">
            <w:pPr>
              <w:widowControl w:val="0"/>
              <w:autoSpaceDE w:val="0"/>
              <w:autoSpaceDN w:val="0"/>
              <w:adjustRightInd w:val="0"/>
              <w:spacing w:line="316" w:lineRule="exact"/>
              <w:ind w:left="175"/>
              <w:rPr>
                <w:rFonts w:ascii="Times New Roman" w:hAnsi="Times New Roman" w:cs="Times New Roman"/>
                <w:bCs/>
                <w:color w:val="191919"/>
                <w:w w:val="1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191919"/>
                <w:w w:val="105"/>
                <w:sz w:val="24"/>
                <w:szCs w:val="24"/>
              </w:rPr>
              <w:t xml:space="preserve">Математические игры 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87592D" w14:textId="77777777" w:rsidR="00BD0E00" w:rsidRDefault="00BD0E00" w:rsidP="007C62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74CF11" w14:textId="77777777" w:rsidR="00BD0E00" w:rsidRDefault="00BD0E00" w:rsidP="007C62DB">
            <w:r w:rsidRPr="00AE2AA2">
              <w:rPr>
                <w:rFonts w:ascii="Times New Roman" w:hAnsi="Times New Roman" w:cs="Times New Roman"/>
                <w:sz w:val="24"/>
                <w:szCs w:val="24"/>
              </w:rPr>
              <w:t>Познавательная игра</w:t>
            </w:r>
          </w:p>
        </w:tc>
        <w:tc>
          <w:tcPr>
            <w:tcW w:w="3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389018" w14:textId="77777777" w:rsidR="00BD0E00" w:rsidRDefault="00BD0E00" w:rsidP="007C62DB">
            <w:pPr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 w:val="16"/>
                <w:szCs w:val="16"/>
              </w:rPr>
            </w:pPr>
            <w:hyperlink r:id="rId216" w:history="1">
              <w:r>
                <w:rPr>
                  <w:rStyle w:val="a7"/>
                  <w:bCs/>
                  <w:sz w:val="16"/>
                  <w:szCs w:val="16"/>
                </w:rPr>
                <w:t>http://www.vneuroka.ru/mathematics.php</w:t>
              </w:r>
            </w:hyperlink>
          </w:p>
          <w:p w14:paraId="5AFCEF83" w14:textId="77777777" w:rsidR="00BD0E00" w:rsidRDefault="00BD0E00" w:rsidP="007C62DB">
            <w:pPr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 w:val="16"/>
                <w:szCs w:val="16"/>
              </w:rPr>
            </w:pPr>
            <w:hyperlink r:id="rId217" w:history="1">
              <w:r>
                <w:rPr>
                  <w:rStyle w:val="a7"/>
                  <w:bCs/>
                  <w:sz w:val="16"/>
                  <w:szCs w:val="16"/>
                </w:rPr>
                <w:t>http://puzzle-ru.blogspot.com</w:t>
              </w:r>
            </w:hyperlink>
          </w:p>
          <w:p w14:paraId="347D6C1A" w14:textId="77777777" w:rsidR="00BD0E00" w:rsidRDefault="00BD0E00" w:rsidP="007C62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18" w:history="1">
              <w:r>
                <w:rPr>
                  <w:rStyle w:val="a7"/>
                  <w:sz w:val="16"/>
                  <w:szCs w:val="16"/>
                </w:rPr>
                <w:t>http://uchitel.edu54.ru/node/16047?page=1</w:t>
              </w:r>
            </w:hyperlink>
          </w:p>
        </w:tc>
      </w:tr>
      <w:tr w:rsidR="00BD0E00" w14:paraId="63B1DD0E" w14:textId="77777777" w:rsidTr="007C62DB">
        <w:trPr>
          <w:jc w:val="center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1C23F1" w14:textId="77777777" w:rsidR="00BD0E00" w:rsidRDefault="00BD0E00" w:rsidP="007C62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9BC40C" w14:textId="77777777" w:rsidR="00BD0E00" w:rsidRDefault="00BD0E00" w:rsidP="007C62DB">
            <w:pPr>
              <w:widowControl w:val="0"/>
              <w:autoSpaceDE w:val="0"/>
              <w:autoSpaceDN w:val="0"/>
              <w:adjustRightInd w:val="0"/>
              <w:spacing w:line="316" w:lineRule="exact"/>
              <w:ind w:left="175"/>
              <w:rPr>
                <w:rFonts w:ascii="Times New Roman" w:hAnsi="Times New Roman" w:cs="Times New Roman"/>
                <w:bCs/>
                <w:color w:val="191919"/>
                <w:w w:val="1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191919"/>
                <w:w w:val="105"/>
                <w:sz w:val="24"/>
                <w:szCs w:val="24"/>
              </w:rPr>
              <w:t xml:space="preserve">Секреты чисел 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BCBE9F" w14:textId="77777777" w:rsidR="00BD0E00" w:rsidRDefault="00BD0E00" w:rsidP="007C62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E9D7CB" w14:textId="77777777" w:rsidR="00BD0E00" w:rsidRDefault="00BD0E00" w:rsidP="007C62DB">
            <w:r w:rsidRPr="00CA60B8">
              <w:rPr>
                <w:rFonts w:ascii="Times New Roman" w:hAnsi="Times New Roman" w:cs="Times New Roman"/>
                <w:sz w:val="24"/>
                <w:szCs w:val="24"/>
              </w:rPr>
              <w:t>Познавательная игра</w:t>
            </w:r>
          </w:p>
        </w:tc>
        <w:tc>
          <w:tcPr>
            <w:tcW w:w="3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084E4D" w14:textId="77777777" w:rsidR="00BD0E00" w:rsidRDefault="00BD0E00" w:rsidP="007C62DB">
            <w:pPr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 w:val="16"/>
                <w:szCs w:val="16"/>
              </w:rPr>
            </w:pPr>
            <w:hyperlink r:id="rId219" w:history="1">
              <w:r>
                <w:rPr>
                  <w:rStyle w:val="a7"/>
                  <w:bCs/>
                  <w:sz w:val="16"/>
                  <w:szCs w:val="16"/>
                </w:rPr>
                <w:t>http://www.vneuroka.ru/mathematics.php</w:t>
              </w:r>
            </w:hyperlink>
          </w:p>
          <w:p w14:paraId="44B0CBB8" w14:textId="77777777" w:rsidR="00BD0E00" w:rsidRDefault="00BD0E00" w:rsidP="007C62DB">
            <w:pPr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 w:val="16"/>
                <w:szCs w:val="16"/>
              </w:rPr>
            </w:pPr>
            <w:hyperlink r:id="rId220" w:history="1">
              <w:r>
                <w:rPr>
                  <w:rStyle w:val="a7"/>
                  <w:bCs/>
                  <w:sz w:val="16"/>
                  <w:szCs w:val="16"/>
                </w:rPr>
                <w:t>http://puzzle-ru.blogspot.com</w:t>
              </w:r>
            </w:hyperlink>
          </w:p>
          <w:p w14:paraId="4D843353" w14:textId="77777777" w:rsidR="00BD0E00" w:rsidRDefault="00BD0E00" w:rsidP="007C62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21" w:history="1">
              <w:r>
                <w:rPr>
                  <w:rStyle w:val="a7"/>
                  <w:sz w:val="16"/>
                  <w:szCs w:val="16"/>
                </w:rPr>
                <w:t>http://uchitel.edu54.ru/node/16047?page=1</w:t>
              </w:r>
            </w:hyperlink>
          </w:p>
        </w:tc>
      </w:tr>
      <w:tr w:rsidR="00BD0E00" w14:paraId="65F0099D" w14:textId="77777777" w:rsidTr="007C62DB">
        <w:trPr>
          <w:jc w:val="center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7A3D20" w14:textId="77777777" w:rsidR="00BD0E00" w:rsidRDefault="00BD0E00" w:rsidP="007C62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87C2B4" w14:textId="77777777" w:rsidR="00BD0E00" w:rsidRDefault="00BD0E00" w:rsidP="007C62DB">
            <w:pPr>
              <w:widowControl w:val="0"/>
              <w:autoSpaceDE w:val="0"/>
              <w:autoSpaceDN w:val="0"/>
              <w:adjustRightInd w:val="0"/>
              <w:spacing w:line="316" w:lineRule="exact"/>
              <w:ind w:left="175"/>
              <w:rPr>
                <w:rFonts w:ascii="Times New Roman" w:hAnsi="Times New Roman" w:cs="Times New Roman"/>
                <w:bCs/>
                <w:color w:val="191919"/>
                <w:w w:val="1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191919"/>
                <w:w w:val="105"/>
                <w:sz w:val="24"/>
                <w:szCs w:val="24"/>
              </w:rPr>
              <w:t xml:space="preserve">Математическая копилка 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453134" w14:textId="77777777" w:rsidR="00BD0E00" w:rsidRDefault="00BD0E00" w:rsidP="007C62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7D927A" w14:textId="77777777" w:rsidR="00BD0E00" w:rsidRDefault="00BD0E00" w:rsidP="007C62DB">
            <w:r w:rsidRPr="00CA60B8">
              <w:rPr>
                <w:rFonts w:ascii="Times New Roman" w:hAnsi="Times New Roman" w:cs="Times New Roman"/>
                <w:sz w:val="24"/>
                <w:szCs w:val="24"/>
              </w:rPr>
              <w:t>Познавательная игра</w:t>
            </w:r>
          </w:p>
        </w:tc>
        <w:tc>
          <w:tcPr>
            <w:tcW w:w="3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690C17" w14:textId="77777777" w:rsidR="00BD0E00" w:rsidRDefault="00BD0E00" w:rsidP="007C62DB">
            <w:pPr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 w:val="16"/>
                <w:szCs w:val="16"/>
              </w:rPr>
            </w:pPr>
            <w:hyperlink r:id="rId222" w:history="1">
              <w:r>
                <w:rPr>
                  <w:rStyle w:val="a7"/>
                  <w:bCs/>
                  <w:sz w:val="16"/>
                  <w:szCs w:val="16"/>
                </w:rPr>
                <w:t>http://www.vneuroka.ru/mathematics.php</w:t>
              </w:r>
            </w:hyperlink>
          </w:p>
          <w:p w14:paraId="4601A9EB" w14:textId="77777777" w:rsidR="00BD0E00" w:rsidRDefault="00BD0E00" w:rsidP="007C62DB">
            <w:pPr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 w:val="16"/>
                <w:szCs w:val="16"/>
              </w:rPr>
            </w:pPr>
            <w:hyperlink r:id="rId223" w:history="1">
              <w:r>
                <w:rPr>
                  <w:rStyle w:val="a7"/>
                  <w:bCs/>
                  <w:sz w:val="16"/>
                  <w:szCs w:val="16"/>
                </w:rPr>
                <w:t>http://puzzle-ru.blogspot.com</w:t>
              </w:r>
            </w:hyperlink>
          </w:p>
          <w:p w14:paraId="48E074DC" w14:textId="77777777" w:rsidR="00BD0E00" w:rsidRDefault="00BD0E00" w:rsidP="007C62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24" w:history="1">
              <w:r>
                <w:rPr>
                  <w:rStyle w:val="a7"/>
                  <w:sz w:val="16"/>
                  <w:szCs w:val="16"/>
                </w:rPr>
                <w:t>http://uchitel.edu54.ru/node/16047?page=1</w:t>
              </w:r>
            </w:hyperlink>
          </w:p>
        </w:tc>
      </w:tr>
      <w:tr w:rsidR="00BD0E00" w14:paraId="474B7C3A" w14:textId="77777777" w:rsidTr="007C62DB">
        <w:trPr>
          <w:jc w:val="center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ADC93E" w14:textId="77777777" w:rsidR="00BD0E00" w:rsidRDefault="00BD0E00" w:rsidP="007C62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0E1701" w14:textId="77777777" w:rsidR="00BD0E00" w:rsidRDefault="00BD0E00" w:rsidP="007C62DB">
            <w:pPr>
              <w:widowControl w:val="0"/>
              <w:autoSpaceDE w:val="0"/>
              <w:autoSpaceDN w:val="0"/>
              <w:adjustRightInd w:val="0"/>
              <w:spacing w:line="316" w:lineRule="exact"/>
              <w:ind w:left="175"/>
              <w:rPr>
                <w:rFonts w:ascii="Times New Roman" w:hAnsi="Times New Roman" w:cs="Times New Roman"/>
                <w:bCs/>
                <w:color w:val="191919"/>
                <w:w w:val="1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191919"/>
                <w:w w:val="105"/>
                <w:sz w:val="24"/>
                <w:szCs w:val="24"/>
              </w:rPr>
              <w:t>Математическое путешествие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956624" w14:textId="77777777" w:rsidR="00BD0E00" w:rsidRDefault="00BD0E00" w:rsidP="007C62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7C58AF" w14:textId="77777777" w:rsidR="00BD0E00" w:rsidRDefault="00BD0E00" w:rsidP="007C62DB">
            <w:r w:rsidRPr="00CA60B8">
              <w:rPr>
                <w:rFonts w:ascii="Times New Roman" w:hAnsi="Times New Roman" w:cs="Times New Roman"/>
                <w:sz w:val="24"/>
                <w:szCs w:val="24"/>
              </w:rPr>
              <w:t>Познавательная игра</w:t>
            </w:r>
          </w:p>
        </w:tc>
        <w:tc>
          <w:tcPr>
            <w:tcW w:w="3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62F0BC" w14:textId="77777777" w:rsidR="00BD0E00" w:rsidRDefault="00BD0E00" w:rsidP="007C62DB">
            <w:pPr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 w:val="16"/>
                <w:szCs w:val="16"/>
              </w:rPr>
            </w:pPr>
            <w:hyperlink r:id="rId225" w:history="1">
              <w:r>
                <w:rPr>
                  <w:rStyle w:val="a7"/>
                  <w:bCs/>
                  <w:sz w:val="16"/>
                  <w:szCs w:val="16"/>
                </w:rPr>
                <w:t>http://www.vneuroka.ru/mathematics.php</w:t>
              </w:r>
            </w:hyperlink>
          </w:p>
          <w:p w14:paraId="12BA6139" w14:textId="77777777" w:rsidR="00BD0E00" w:rsidRDefault="00BD0E00" w:rsidP="007C62DB">
            <w:pPr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 w:val="16"/>
                <w:szCs w:val="16"/>
              </w:rPr>
            </w:pPr>
            <w:hyperlink r:id="rId226" w:history="1">
              <w:r>
                <w:rPr>
                  <w:rStyle w:val="a7"/>
                  <w:bCs/>
                  <w:sz w:val="16"/>
                  <w:szCs w:val="16"/>
                </w:rPr>
                <w:t>http://puzzle-ru.blogspot.com</w:t>
              </w:r>
            </w:hyperlink>
          </w:p>
          <w:p w14:paraId="1330842D" w14:textId="77777777" w:rsidR="00BD0E00" w:rsidRDefault="00BD0E00" w:rsidP="007C62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27" w:history="1">
              <w:r>
                <w:rPr>
                  <w:rStyle w:val="a7"/>
                  <w:sz w:val="16"/>
                  <w:szCs w:val="16"/>
                </w:rPr>
                <w:t>http://uchitel.edu54.ru/node/16047?page=1</w:t>
              </w:r>
            </w:hyperlink>
          </w:p>
        </w:tc>
      </w:tr>
      <w:tr w:rsidR="00BD0E00" w14:paraId="4A3B3BAD" w14:textId="77777777" w:rsidTr="007C62DB">
        <w:trPr>
          <w:jc w:val="center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E99AA8" w14:textId="77777777" w:rsidR="00BD0E00" w:rsidRDefault="00BD0E00" w:rsidP="007C62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DEF3D9" w14:textId="77777777" w:rsidR="00BD0E00" w:rsidRDefault="00BD0E00" w:rsidP="007C62DB">
            <w:pPr>
              <w:widowControl w:val="0"/>
              <w:autoSpaceDE w:val="0"/>
              <w:autoSpaceDN w:val="0"/>
              <w:adjustRightInd w:val="0"/>
              <w:spacing w:line="316" w:lineRule="exact"/>
              <w:ind w:left="175"/>
              <w:rPr>
                <w:rFonts w:ascii="Times New Roman" w:hAnsi="Times New Roman" w:cs="Times New Roman"/>
                <w:bCs/>
                <w:color w:val="191919"/>
                <w:w w:val="1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191919"/>
                <w:w w:val="105"/>
                <w:sz w:val="24"/>
                <w:szCs w:val="24"/>
              </w:rPr>
              <w:t xml:space="preserve">Выбери маршрут 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3DBD59" w14:textId="77777777" w:rsidR="00BD0E00" w:rsidRDefault="00BD0E00" w:rsidP="007C62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95E04A" w14:textId="77777777" w:rsidR="00BD0E00" w:rsidRDefault="00BD0E00" w:rsidP="007C62DB">
            <w:r w:rsidRPr="00CA60B8">
              <w:rPr>
                <w:rFonts w:ascii="Times New Roman" w:hAnsi="Times New Roman" w:cs="Times New Roman"/>
                <w:sz w:val="24"/>
                <w:szCs w:val="24"/>
              </w:rPr>
              <w:t>Познавательная игра</w:t>
            </w:r>
          </w:p>
        </w:tc>
        <w:tc>
          <w:tcPr>
            <w:tcW w:w="3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CA5260" w14:textId="77777777" w:rsidR="00BD0E00" w:rsidRDefault="00BD0E00" w:rsidP="007C62DB">
            <w:pPr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 w:val="16"/>
                <w:szCs w:val="16"/>
              </w:rPr>
            </w:pPr>
            <w:hyperlink r:id="rId228" w:history="1">
              <w:r>
                <w:rPr>
                  <w:rStyle w:val="a7"/>
                  <w:bCs/>
                  <w:sz w:val="16"/>
                  <w:szCs w:val="16"/>
                </w:rPr>
                <w:t>http://www.vneuroka.ru/mathematics.php</w:t>
              </w:r>
            </w:hyperlink>
          </w:p>
          <w:p w14:paraId="30C6D809" w14:textId="77777777" w:rsidR="00BD0E00" w:rsidRDefault="00BD0E00" w:rsidP="007C62DB">
            <w:pPr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 w:val="16"/>
                <w:szCs w:val="16"/>
              </w:rPr>
            </w:pPr>
            <w:hyperlink r:id="rId229" w:history="1">
              <w:r>
                <w:rPr>
                  <w:rStyle w:val="a7"/>
                  <w:bCs/>
                  <w:sz w:val="16"/>
                  <w:szCs w:val="16"/>
                </w:rPr>
                <w:t>http://puzzle-ru.blogspot.com</w:t>
              </w:r>
            </w:hyperlink>
          </w:p>
          <w:p w14:paraId="575A9CB9" w14:textId="77777777" w:rsidR="00BD0E00" w:rsidRDefault="00BD0E00" w:rsidP="007C62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30" w:history="1">
              <w:r>
                <w:rPr>
                  <w:rStyle w:val="a7"/>
                  <w:sz w:val="16"/>
                  <w:szCs w:val="16"/>
                </w:rPr>
                <w:t>http://uchitel.edu54.ru/node/16047?page=1</w:t>
              </w:r>
            </w:hyperlink>
          </w:p>
        </w:tc>
      </w:tr>
      <w:tr w:rsidR="00BD0E00" w14:paraId="1F9D8FF6" w14:textId="77777777" w:rsidTr="007C62DB">
        <w:trPr>
          <w:jc w:val="center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6D26D9" w14:textId="77777777" w:rsidR="00BD0E00" w:rsidRDefault="00BD0E00" w:rsidP="007C62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784C37" w14:textId="77777777" w:rsidR="00BD0E00" w:rsidRDefault="00BD0E00" w:rsidP="007C62DB">
            <w:pPr>
              <w:widowControl w:val="0"/>
              <w:autoSpaceDE w:val="0"/>
              <w:autoSpaceDN w:val="0"/>
              <w:adjustRightInd w:val="0"/>
              <w:spacing w:line="322" w:lineRule="exact"/>
              <w:ind w:left="175"/>
              <w:rPr>
                <w:rFonts w:ascii="Times New Roman" w:hAnsi="Times New Roman" w:cs="Times New Roman"/>
                <w:bCs/>
                <w:color w:val="191919"/>
                <w:w w:val="1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191919"/>
                <w:w w:val="105"/>
                <w:sz w:val="24"/>
                <w:szCs w:val="24"/>
              </w:rPr>
              <w:t xml:space="preserve">Числовые головоломки 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10BDB7" w14:textId="77777777" w:rsidR="00BD0E00" w:rsidRDefault="00BD0E00" w:rsidP="007C62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4ABFE3" w14:textId="77777777" w:rsidR="00BD0E00" w:rsidRDefault="00BD0E00" w:rsidP="007C62DB">
            <w:r w:rsidRPr="00CA60B8">
              <w:rPr>
                <w:rFonts w:ascii="Times New Roman" w:hAnsi="Times New Roman" w:cs="Times New Roman"/>
                <w:sz w:val="24"/>
                <w:szCs w:val="24"/>
              </w:rPr>
              <w:t>Познавательная игра</w:t>
            </w:r>
          </w:p>
        </w:tc>
        <w:tc>
          <w:tcPr>
            <w:tcW w:w="3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B06053" w14:textId="77777777" w:rsidR="00BD0E00" w:rsidRDefault="00BD0E00" w:rsidP="007C62DB">
            <w:pPr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 w:val="16"/>
                <w:szCs w:val="16"/>
              </w:rPr>
            </w:pPr>
            <w:hyperlink r:id="rId231" w:history="1">
              <w:r>
                <w:rPr>
                  <w:rStyle w:val="a7"/>
                  <w:bCs/>
                  <w:sz w:val="16"/>
                  <w:szCs w:val="16"/>
                </w:rPr>
                <w:t>http://www.vneuroka.ru/mathematics.php</w:t>
              </w:r>
            </w:hyperlink>
          </w:p>
          <w:p w14:paraId="3D6C298B" w14:textId="77777777" w:rsidR="00BD0E00" w:rsidRDefault="00BD0E00" w:rsidP="007C62DB">
            <w:pPr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 w:val="16"/>
                <w:szCs w:val="16"/>
              </w:rPr>
            </w:pPr>
            <w:hyperlink r:id="rId232" w:history="1">
              <w:r>
                <w:rPr>
                  <w:rStyle w:val="a7"/>
                  <w:bCs/>
                  <w:sz w:val="16"/>
                  <w:szCs w:val="16"/>
                </w:rPr>
                <w:t>http://puzzle-ru.blogspot.com</w:t>
              </w:r>
            </w:hyperlink>
          </w:p>
          <w:p w14:paraId="798287B8" w14:textId="77777777" w:rsidR="00BD0E00" w:rsidRDefault="00BD0E00" w:rsidP="007C62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33" w:history="1">
              <w:r>
                <w:rPr>
                  <w:rStyle w:val="a7"/>
                  <w:sz w:val="16"/>
                  <w:szCs w:val="16"/>
                </w:rPr>
                <w:t>http://uchitel.edu54.ru/node/16047?page=1</w:t>
              </w:r>
            </w:hyperlink>
          </w:p>
        </w:tc>
      </w:tr>
      <w:tr w:rsidR="00BD0E00" w14:paraId="31ED5B1F" w14:textId="77777777" w:rsidTr="007C62DB">
        <w:trPr>
          <w:jc w:val="center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A89C6B" w14:textId="77777777" w:rsidR="00BD0E00" w:rsidRDefault="00BD0E00" w:rsidP="007C62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20-21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859CB9" w14:textId="77777777" w:rsidR="00BD0E00" w:rsidRDefault="00BD0E00" w:rsidP="007C62DB">
            <w:pPr>
              <w:widowControl w:val="0"/>
              <w:autoSpaceDE w:val="0"/>
              <w:autoSpaceDN w:val="0"/>
              <w:adjustRightInd w:val="0"/>
              <w:spacing w:line="316" w:lineRule="exact"/>
              <w:ind w:left="175"/>
              <w:rPr>
                <w:rFonts w:ascii="Times New Roman" w:hAnsi="Times New Roman" w:cs="Times New Roman"/>
                <w:bCs/>
                <w:color w:val="191919"/>
                <w:w w:val="1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191919"/>
                <w:w w:val="105"/>
                <w:sz w:val="24"/>
                <w:szCs w:val="24"/>
              </w:rPr>
              <w:t xml:space="preserve">В царстве смекалки 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DA35C1" w14:textId="77777777" w:rsidR="00BD0E00" w:rsidRDefault="00BD0E00" w:rsidP="007C62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4D1111" w14:textId="77777777" w:rsidR="00BD0E00" w:rsidRDefault="00BD0E00" w:rsidP="007C62DB">
            <w:r w:rsidRPr="002258D8">
              <w:rPr>
                <w:rFonts w:ascii="Times New Roman" w:hAnsi="Times New Roman" w:cs="Times New Roman"/>
                <w:sz w:val="24"/>
                <w:szCs w:val="24"/>
              </w:rPr>
              <w:t>Познавательная игра</w:t>
            </w:r>
          </w:p>
        </w:tc>
        <w:tc>
          <w:tcPr>
            <w:tcW w:w="3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949F02" w14:textId="77777777" w:rsidR="00BD0E00" w:rsidRDefault="00BD0E00" w:rsidP="007C62DB">
            <w:pPr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 w:val="16"/>
                <w:szCs w:val="16"/>
              </w:rPr>
            </w:pPr>
            <w:hyperlink r:id="rId234" w:history="1">
              <w:r>
                <w:rPr>
                  <w:rStyle w:val="a7"/>
                  <w:bCs/>
                  <w:sz w:val="16"/>
                  <w:szCs w:val="16"/>
                </w:rPr>
                <w:t>http://www.vneuroka.ru/mathematics.php</w:t>
              </w:r>
            </w:hyperlink>
          </w:p>
          <w:p w14:paraId="6AA4BD6E" w14:textId="77777777" w:rsidR="00BD0E00" w:rsidRDefault="00BD0E00" w:rsidP="007C62DB">
            <w:pPr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 w:val="16"/>
                <w:szCs w:val="16"/>
              </w:rPr>
            </w:pPr>
            <w:hyperlink r:id="rId235" w:history="1">
              <w:r>
                <w:rPr>
                  <w:rStyle w:val="a7"/>
                  <w:bCs/>
                  <w:sz w:val="16"/>
                  <w:szCs w:val="16"/>
                </w:rPr>
                <w:t>http://puzzle-ru.blogspot.com</w:t>
              </w:r>
            </w:hyperlink>
          </w:p>
          <w:p w14:paraId="4D041D85" w14:textId="77777777" w:rsidR="00BD0E00" w:rsidRDefault="00BD0E00" w:rsidP="007C62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36" w:history="1">
              <w:r>
                <w:rPr>
                  <w:rStyle w:val="a7"/>
                  <w:sz w:val="16"/>
                  <w:szCs w:val="16"/>
                </w:rPr>
                <w:t>http://uchitel.edu54.ru/node/16047?page=1</w:t>
              </w:r>
            </w:hyperlink>
          </w:p>
        </w:tc>
      </w:tr>
      <w:tr w:rsidR="00BD0E00" w14:paraId="58BC7781" w14:textId="77777777" w:rsidTr="007C62DB">
        <w:trPr>
          <w:jc w:val="center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CD8C00" w14:textId="77777777" w:rsidR="00BD0E00" w:rsidRDefault="00BD0E00" w:rsidP="007C62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80D0BD" w14:textId="77777777" w:rsidR="00BD0E00" w:rsidRDefault="00BD0E00" w:rsidP="007C62DB">
            <w:pPr>
              <w:widowControl w:val="0"/>
              <w:autoSpaceDE w:val="0"/>
              <w:autoSpaceDN w:val="0"/>
              <w:adjustRightInd w:val="0"/>
              <w:spacing w:line="322" w:lineRule="exact"/>
              <w:ind w:left="175"/>
              <w:rPr>
                <w:rFonts w:ascii="Times New Roman" w:hAnsi="Times New Roman" w:cs="Times New Roman"/>
                <w:bCs/>
                <w:color w:val="191919"/>
                <w:w w:val="1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191919"/>
                <w:w w:val="105"/>
                <w:sz w:val="24"/>
                <w:szCs w:val="24"/>
              </w:rPr>
              <w:t xml:space="preserve">Мир занимательных задач 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D4BC80" w14:textId="77777777" w:rsidR="00BD0E00" w:rsidRDefault="00BD0E00" w:rsidP="007C62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504C2C" w14:textId="77777777" w:rsidR="00BD0E00" w:rsidRDefault="00BD0E00" w:rsidP="007C62DB">
            <w:r w:rsidRPr="002258D8">
              <w:rPr>
                <w:rFonts w:ascii="Times New Roman" w:hAnsi="Times New Roman" w:cs="Times New Roman"/>
                <w:sz w:val="24"/>
                <w:szCs w:val="24"/>
              </w:rPr>
              <w:t>Познавательная игра</w:t>
            </w:r>
          </w:p>
        </w:tc>
        <w:tc>
          <w:tcPr>
            <w:tcW w:w="3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870D60" w14:textId="77777777" w:rsidR="00BD0E00" w:rsidRDefault="00BD0E00" w:rsidP="007C62DB">
            <w:pPr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 w:val="16"/>
                <w:szCs w:val="16"/>
              </w:rPr>
            </w:pPr>
            <w:hyperlink r:id="rId237" w:history="1">
              <w:r>
                <w:rPr>
                  <w:rStyle w:val="a7"/>
                  <w:bCs/>
                  <w:sz w:val="16"/>
                  <w:szCs w:val="16"/>
                </w:rPr>
                <w:t>http://www.vneuroka.ru/mathematics.php</w:t>
              </w:r>
            </w:hyperlink>
          </w:p>
          <w:p w14:paraId="6018EA19" w14:textId="77777777" w:rsidR="00BD0E00" w:rsidRDefault="00BD0E00" w:rsidP="007C62DB">
            <w:pPr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 w:val="16"/>
                <w:szCs w:val="16"/>
              </w:rPr>
            </w:pPr>
            <w:hyperlink r:id="rId238" w:history="1">
              <w:r>
                <w:rPr>
                  <w:rStyle w:val="a7"/>
                  <w:bCs/>
                  <w:sz w:val="16"/>
                  <w:szCs w:val="16"/>
                </w:rPr>
                <w:t>http://puzzle-ru.blogspot.com</w:t>
              </w:r>
            </w:hyperlink>
          </w:p>
          <w:p w14:paraId="36D9B333" w14:textId="77777777" w:rsidR="00BD0E00" w:rsidRDefault="00BD0E00" w:rsidP="007C62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39" w:history="1">
              <w:r>
                <w:rPr>
                  <w:rStyle w:val="a7"/>
                  <w:sz w:val="16"/>
                  <w:szCs w:val="16"/>
                </w:rPr>
                <w:t>http://uchitel.edu54.ru/node/16047?page=1</w:t>
              </w:r>
            </w:hyperlink>
          </w:p>
        </w:tc>
      </w:tr>
      <w:tr w:rsidR="00BD0E00" w14:paraId="71ADE3F1" w14:textId="77777777" w:rsidTr="007C62DB">
        <w:trPr>
          <w:jc w:val="center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4170BF" w14:textId="77777777" w:rsidR="00BD0E00" w:rsidRDefault="00BD0E00" w:rsidP="007C62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8F23E8" w14:textId="77777777" w:rsidR="00BD0E00" w:rsidRDefault="00BD0E00" w:rsidP="007C62DB">
            <w:pPr>
              <w:widowControl w:val="0"/>
              <w:autoSpaceDE w:val="0"/>
              <w:autoSpaceDN w:val="0"/>
              <w:adjustRightInd w:val="0"/>
              <w:spacing w:line="316" w:lineRule="exact"/>
              <w:ind w:left="175"/>
              <w:rPr>
                <w:rFonts w:ascii="Times New Roman" w:hAnsi="Times New Roman" w:cs="Times New Roman"/>
                <w:bCs/>
                <w:color w:val="191919"/>
                <w:w w:val="1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191919"/>
                <w:w w:val="105"/>
                <w:sz w:val="24"/>
                <w:szCs w:val="24"/>
              </w:rPr>
              <w:t xml:space="preserve">Геометрический калейдоскоп 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6150ED" w14:textId="77777777" w:rsidR="00BD0E00" w:rsidRDefault="00BD0E00" w:rsidP="007C62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6A5F2D" w14:textId="77777777" w:rsidR="00BD0E00" w:rsidRDefault="00BD0E00" w:rsidP="007C62DB">
            <w:r w:rsidRPr="002258D8">
              <w:rPr>
                <w:rFonts w:ascii="Times New Roman" w:hAnsi="Times New Roman" w:cs="Times New Roman"/>
                <w:sz w:val="24"/>
                <w:szCs w:val="24"/>
              </w:rPr>
              <w:t>Познавательная игра</w:t>
            </w:r>
          </w:p>
        </w:tc>
        <w:tc>
          <w:tcPr>
            <w:tcW w:w="3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D21B57" w14:textId="77777777" w:rsidR="00BD0E00" w:rsidRDefault="00BD0E00" w:rsidP="007C62DB">
            <w:pPr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 w:val="16"/>
                <w:szCs w:val="16"/>
              </w:rPr>
            </w:pPr>
            <w:hyperlink r:id="rId240" w:history="1">
              <w:r>
                <w:rPr>
                  <w:rStyle w:val="a7"/>
                  <w:bCs/>
                  <w:sz w:val="16"/>
                  <w:szCs w:val="16"/>
                </w:rPr>
                <w:t>http://www.vneuroka.ru/mathematics.php</w:t>
              </w:r>
            </w:hyperlink>
          </w:p>
          <w:p w14:paraId="426F91DA" w14:textId="77777777" w:rsidR="00BD0E00" w:rsidRDefault="00BD0E00" w:rsidP="007C62DB">
            <w:pPr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 w:val="16"/>
                <w:szCs w:val="16"/>
              </w:rPr>
            </w:pPr>
            <w:hyperlink r:id="rId241" w:history="1">
              <w:r>
                <w:rPr>
                  <w:rStyle w:val="a7"/>
                  <w:bCs/>
                  <w:sz w:val="16"/>
                  <w:szCs w:val="16"/>
                </w:rPr>
                <w:t>http://puzzle-ru.blogspot.com</w:t>
              </w:r>
            </w:hyperlink>
          </w:p>
          <w:p w14:paraId="4D3B2958" w14:textId="77777777" w:rsidR="00BD0E00" w:rsidRDefault="00BD0E00" w:rsidP="007C62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42" w:history="1">
              <w:r>
                <w:rPr>
                  <w:rStyle w:val="a7"/>
                  <w:sz w:val="16"/>
                  <w:szCs w:val="16"/>
                </w:rPr>
                <w:t>http://uchitel.edu54.ru/node/16047?page=1</w:t>
              </w:r>
            </w:hyperlink>
          </w:p>
        </w:tc>
      </w:tr>
      <w:tr w:rsidR="00BD0E00" w14:paraId="735A3413" w14:textId="77777777" w:rsidTr="007C62DB">
        <w:trPr>
          <w:jc w:val="center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0E7FA0" w14:textId="77777777" w:rsidR="00BD0E00" w:rsidRDefault="00BD0E00" w:rsidP="007C62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42E655" w14:textId="77777777" w:rsidR="00BD0E00" w:rsidRDefault="00BD0E00" w:rsidP="007C62DB">
            <w:pPr>
              <w:widowControl w:val="0"/>
              <w:autoSpaceDE w:val="0"/>
              <w:autoSpaceDN w:val="0"/>
              <w:adjustRightInd w:val="0"/>
              <w:spacing w:line="316" w:lineRule="exact"/>
              <w:ind w:left="175"/>
              <w:rPr>
                <w:rFonts w:ascii="Times New Roman" w:hAnsi="Times New Roman" w:cs="Times New Roman"/>
                <w:bCs/>
                <w:color w:val="191919"/>
                <w:w w:val="1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191919"/>
                <w:w w:val="105"/>
                <w:sz w:val="24"/>
                <w:szCs w:val="24"/>
              </w:rPr>
              <w:t xml:space="preserve">Интеллектуальная разминка 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8B101D" w14:textId="77777777" w:rsidR="00BD0E00" w:rsidRDefault="00BD0E00" w:rsidP="007C62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F5FC15" w14:textId="77777777" w:rsidR="00BD0E00" w:rsidRDefault="00BD0E00" w:rsidP="007C62DB">
            <w:r w:rsidRPr="002258D8">
              <w:rPr>
                <w:rFonts w:ascii="Times New Roman" w:hAnsi="Times New Roman" w:cs="Times New Roman"/>
                <w:sz w:val="24"/>
                <w:szCs w:val="24"/>
              </w:rPr>
              <w:t>Познавательная игра</w:t>
            </w:r>
          </w:p>
        </w:tc>
        <w:tc>
          <w:tcPr>
            <w:tcW w:w="3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D47969" w14:textId="77777777" w:rsidR="00BD0E00" w:rsidRDefault="00BD0E00" w:rsidP="007C62DB">
            <w:pPr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 w:val="16"/>
                <w:szCs w:val="16"/>
              </w:rPr>
            </w:pPr>
            <w:hyperlink r:id="rId243" w:history="1">
              <w:r>
                <w:rPr>
                  <w:rStyle w:val="a7"/>
                  <w:bCs/>
                  <w:sz w:val="16"/>
                  <w:szCs w:val="16"/>
                </w:rPr>
                <w:t>http://www.vneuroka.ru/mathematics.php</w:t>
              </w:r>
            </w:hyperlink>
          </w:p>
          <w:p w14:paraId="6D428B6E" w14:textId="77777777" w:rsidR="00BD0E00" w:rsidRDefault="00BD0E00" w:rsidP="007C62DB">
            <w:pPr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 w:val="16"/>
                <w:szCs w:val="16"/>
              </w:rPr>
            </w:pPr>
            <w:hyperlink r:id="rId244" w:history="1">
              <w:r>
                <w:rPr>
                  <w:rStyle w:val="a7"/>
                  <w:bCs/>
                  <w:sz w:val="16"/>
                  <w:szCs w:val="16"/>
                </w:rPr>
                <w:t>http://puzzle-ru.blogspot.com</w:t>
              </w:r>
            </w:hyperlink>
          </w:p>
          <w:p w14:paraId="2CEBF672" w14:textId="77777777" w:rsidR="00BD0E00" w:rsidRDefault="00BD0E00" w:rsidP="007C62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45" w:history="1">
              <w:r>
                <w:rPr>
                  <w:rStyle w:val="a7"/>
                  <w:sz w:val="16"/>
                  <w:szCs w:val="16"/>
                </w:rPr>
                <w:t>http://uchitel.edu54.ru/node/16047?page=1</w:t>
              </w:r>
            </w:hyperlink>
          </w:p>
        </w:tc>
      </w:tr>
      <w:tr w:rsidR="00BD0E00" w14:paraId="61DBF669" w14:textId="77777777" w:rsidTr="007C62DB">
        <w:trPr>
          <w:jc w:val="center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8CB3BD" w14:textId="77777777" w:rsidR="00BD0E00" w:rsidRDefault="00BD0E00" w:rsidP="007C62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D836CC" w14:textId="77777777" w:rsidR="00BD0E00" w:rsidRDefault="00BD0E00" w:rsidP="007C62DB">
            <w:pPr>
              <w:widowControl w:val="0"/>
              <w:autoSpaceDE w:val="0"/>
              <w:autoSpaceDN w:val="0"/>
              <w:adjustRightInd w:val="0"/>
              <w:spacing w:line="316" w:lineRule="exact"/>
              <w:ind w:left="175"/>
              <w:rPr>
                <w:rFonts w:ascii="Times New Roman" w:hAnsi="Times New Roman" w:cs="Times New Roman"/>
                <w:bCs/>
                <w:color w:val="191919"/>
                <w:w w:val="1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191919"/>
                <w:w w:val="105"/>
                <w:sz w:val="24"/>
                <w:szCs w:val="24"/>
              </w:rPr>
              <w:t xml:space="preserve">Разверни листок 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BB017C" w14:textId="77777777" w:rsidR="00BD0E00" w:rsidRDefault="00BD0E00" w:rsidP="007C62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34AF91" w14:textId="77777777" w:rsidR="00BD0E00" w:rsidRDefault="00BD0E00" w:rsidP="007C62DB">
            <w:r w:rsidRPr="002258D8">
              <w:rPr>
                <w:rFonts w:ascii="Times New Roman" w:hAnsi="Times New Roman" w:cs="Times New Roman"/>
                <w:sz w:val="24"/>
                <w:szCs w:val="24"/>
              </w:rPr>
              <w:t>Познавательная игра</w:t>
            </w:r>
          </w:p>
        </w:tc>
        <w:tc>
          <w:tcPr>
            <w:tcW w:w="3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400605" w14:textId="77777777" w:rsidR="00BD0E00" w:rsidRDefault="00BD0E00" w:rsidP="007C62DB">
            <w:pPr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 w:val="16"/>
                <w:szCs w:val="16"/>
              </w:rPr>
            </w:pPr>
            <w:hyperlink r:id="rId246" w:history="1">
              <w:r>
                <w:rPr>
                  <w:rStyle w:val="a7"/>
                  <w:bCs/>
                  <w:sz w:val="16"/>
                  <w:szCs w:val="16"/>
                </w:rPr>
                <w:t>http://www.vneuroka.ru/mathematics.php</w:t>
              </w:r>
            </w:hyperlink>
          </w:p>
          <w:p w14:paraId="3F33DE6F" w14:textId="77777777" w:rsidR="00BD0E00" w:rsidRDefault="00BD0E00" w:rsidP="007C62DB">
            <w:pPr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 w:val="16"/>
                <w:szCs w:val="16"/>
              </w:rPr>
            </w:pPr>
            <w:hyperlink r:id="rId247" w:history="1">
              <w:r>
                <w:rPr>
                  <w:rStyle w:val="a7"/>
                  <w:bCs/>
                  <w:sz w:val="16"/>
                  <w:szCs w:val="16"/>
                </w:rPr>
                <w:t>http://puzzle-ru.blogspot.com</w:t>
              </w:r>
            </w:hyperlink>
          </w:p>
          <w:p w14:paraId="43E92277" w14:textId="77777777" w:rsidR="00BD0E00" w:rsidRDefault="00BD0E00" w:rsidP="007C62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48" w:history="1">
              <w:r>
                <w:rPr>
                  <w:rStyle w:val="a7"/>
                  <w:sz w:val="16"/>
                  <w:szCs w:val="16"/>
                </w:rPr>
                <w:t>http://uchitel.edu54.ru/node/16047?page=1</w:t>
              </w:r>
            </w:hyperlink>
          </w:p>
        </w:tc>
      </w:tr>
      <w:tr w:rsidR="00BD0E00" w14:paraId="2727D03D" w14:textId="77777777" w:rsidTr="007C62DB">
        <w:trPr>
          <w:jc w:val="center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89096A" w14:textId="77777777" w:rsidR="00BD0E00" w:rsidRDefault="00BD0E00" w:rsidP="007C62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26-27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3AF73A" w14:textId="77777777" w:rsidR="00BD0E00" w:rsidRDefault="00BD0E00" w:rsidP="007C62DB">
            <w:pPr>
              <w:widowControl w:val="0"/>
              <w:autoSpaceDE w:val="0"/>
              <w:autoSpaceDN w:val="0"/>
              <w:adjustRightInd w:val="0"/>
              <w:spacing w:line="316" w:lineRule="exact"/>
              <w:ind w:left="175"/>
              <w:rPr>
                <w:rFonts w:ascii="Times New Roman" w:hAnsi="Times New Roman" w:cs="Times New Roman"/>
                <w:bCs/>
                <w:color w:val="191919"/>
                <w:w w:val="1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191919"/>
                <w:w w:val="105"/>
                <w:sz w:val="24"/>
                <w:szCs w:val="24"/>
              </w:rPr>
              <w:t xml:space="preserve">От секунды до столетия 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2B7677" w14:textId="77777777" w:rsidR="00BD0E00" w:rsidRDefault="00BD0E00" w:rsidP="007C62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6C7996" w14:textId="77777777" w:rsidR="00BD0E00" w:rsidRDefault="00BD0E00" w:rsidP="007C62DB">
            <w:r w:rsidRPr="002258D8">
              <w:rPr>
                <w:rFonts w:ascii="Times New Roman" w:hAnsi="Times New Roman" w:cs="Times New Roman"/>
                <w:sz w:val="24"/>
                <w:szCs w:val="24"/>
              </w:rPr>
              <w:t>Познавательная игра</w:t>
            </w:r>
          </w:p>
        </w:tc>
        <w:tc>
          <w:tcPr>
            <w:tcW w:w="3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815ED6" w14:textId="77777777" w:rsidR="00BD0E00" w:rsidRDefault="00BD0E00" w:rsidP="007C62DB">
            <w:pPr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 w:val="16"/>
                <w:szCs w:val="16"/>
              </w:rPr>
            </w:pPr>
            <w:hyperlink r:id="rId249" w:history="1">
              <w:r>
                <w:rPr>
                  <w:rStyle w:val="a7"/>
                  <w:bCs/>
                  <w:sz w:val="16"/>
                  <w:szCs w:val="16"/>
                </w:rPr>
                <w:t>http://www.vneuroka.ru/mathematics.php</w:t>
              </w:r>
            </w:hyperlink>
          </w:p>
          <w:p w14:paraId="47200E95" w14:textId="77777777" w:rsidR="00BD0E00" w:rsidRDefault="00BD0E00" w:rsidP="007C62DB">
            <w:pPr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 w:val="16"/>
                <w:szCs w:val="16"/>
              </w:rPr>
            </w:pPr>
            <w:hyperlink r:id="rId250" w:history="1">
              <w:r>
                <w:rPr>
                  <w:rStyle w:val="a7"/>
                  <w:bCs/>
                  <w:sz w:val="16"/>
                  <w:szCs w:val="16"/>
                </w:rPr>
                <w:t>http://puzzle-ru.blogspot.com</w:t>
              </w:r>
            </w:hyperlink>
          </w:p>
          <w:p w14:paraId="33DC57FA" w14:textId="77777777" w:rsidR="00BD0E00" w:rsidRDefault="00BD0E00" w:rsidP="007C62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51" w:history="1">
              <w:r>
                <w:rPr>
                  <w:rStyle w:val="a7"/>
                  <w:sz w:val="16"/>
                  <w:szCs w:val="16"/>
                </w:rPr>
                <w:t>http://uchitel.edu54.ru/node/16047?page=1</w:t>
              </w:r>
            </w:hyperlink>
          </w:p>
        </w:tc>
      </w:tr>
      <w:tr w:rsidR="00BD0E00" w14:paraId="4CED1EB5" w14:textId="77777777" w:rsidTr="007C62DB">
        <w:trPr>
          <w:jc w:val="center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6C7366" w14:textId="77777777" w:rsidR="00BD0E00" w:rsidRDefault="00BD0E00" w:rsidP="007C62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93F596" w14:textId="77777777" w:rsidR="00BD0E00" w:rsidRDefault="00BD0E00" w:rsidP="007C62DB">
            <w:pPr>
              <w:widowControl w:val="0"/>
              <w:autoSpaceDE w:val="0"/>
              <w:autoSpaceDN w:val="0"/>
              <w:adjustRightInd w:val="0"/>
              <w:spacing w:line="322" w:lineRule="exact"/>
              <w:ind w:left="175"/>
              <w:rPr>
                <w:rFonts w:ascii="Times New Roman" w:hAnsi="Times New Roman" w:cs="Times New Roman"/>
                <w:bCs/>
                <w:color w:val="191919"/>
                <w:w w:val="1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191919"/>
                <w:w w:val="105"/>
                <w:sz w:val="24"/>
                <w:szCs w:val="24"/>
              </w:rPr>
              <w:t xml:space="preserve">Числовые головоломки 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4133B0" w14:textId="77777777" w:rsidR="00BD0E00" w:rsidRDefault="00BD0E00" w:rsidP="007C62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68C99E" w14:textId="77777777" w:rsidR="00BD0E00" w:rsidRDefault="00BD0E00" w:rsidP="007C62DB">
            <w:r w:rsidRPr="002258D8">
              <w:rPr>
                <w:rFonts w:ascii="Times New Roman" w:hAnsi="Times New Roman" w:cs="Times New Roman"/>
                <w:sz w:val="24"/>
                <w:szCs w:val="24"/>
              </w:rPr>
              <w:t>Познавательная игра</w:t>
            </w:r>
          </w:p>
        </w:tc>
        <w:tc>
          <w:tcPr>
            <w:tcW w:w="3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0B94B5" w14:textId="77777777" w:rsidR="00BD0E00" w:rsidRDefault="00BD0E00" w:rsidP="007C62DB">
            <w:pPr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 w:val="16"/>
                <w:szCs w:val="16"/>
              </w:rPr>
            </w:pPr>
            <w:hyperlink r:id="rId252" w:history="1">
              <w:r>
                <w:rPr>
                  <w:rStyle w:val="a7"/>
                  <w:bCs/>
                  <w:sz w:val="16"/>
                  <w:szCs w:val="16"/>
                </w:rPr>
                <w:t>http://www.vneuroka.ru/mathematics.php</w:t>
              </w:r>
            </w:hyperlink>
          </w:p>
          <w:p w14:paraId="1154A339" w14:textId="77777777" w:rsidR="00BD0E00" w:rsidRDefault="00BD0E00" w:rsidP="007C62DB">
            <w:pPr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 w:val="16"/>
                <w:szCs w:val="16"/>
              </w:rPr>
            </w:pPr>
            <w:hyperlink r:id="rId253" w:history="1">
              <w:r>
                <w:rPr>
                  <w:rStyle w:val="a7"/>
                  <w:bCs/>
                  <w:sz w:val="16"/>
                  <w:szCs w:val="16"/>
                </w:rPr>
                <w:t>http://puzzle-ru.blogspot.com</w:t>
              </w:r>
            </w:hyperlink>
          </w:p>
          <w:p w14:paraId="77066F6A" w14:textId="77777777" w:rsidR="00BD0E00" w:rsidRDefault="00BD0E00" w:rsidP="007C62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54" w:history="1">
              <w:r>
                <w:rPr>
                  <w:rStyle w:val="a7"/>
                  <w:sz w:val="16"/>
                  <w:szCs w:val="16"/>
                </w:rPr>
                <w:t>http://uchitel.edu54.ru/node/16047?page=1</w:t>
              </w:r>
            </w:hyperlink>
          </w:p>
        </w:tc>
      </w:tr>
      <w:tr w:rsidR="00BD0E00" w14:paraId="12A20636" w14:textId="77777777" w:rsidTr="007C62DB">
        <w:trPr>
          <w:jc w:val="center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BFE07E" w14:textId="77777777" w:rsidR="00BD0E00" w:rsidRDefault="00BD0E00" w:rsidP="007C62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141A57" w14:textId="77777777" w:rsidR="00BD0E00" w:rsidRDefault="00BD0E00" w:rsidP="007C62DB">
            <w:pPr>
              <w:widowControl w:val="0"/>
              <w:autoSpaceDE w:val="0"/>
              <w:autoSpaceDN w:val="0"/>
              <w:adjustRightInd w:val="0"/>
              <w:spacing w:line="316" w:lineRule="exact"/>
              <w:ind w:left="175"/>
              <w:rPr>
                <w:rFonts w:ascii="Times New Roman" w:hAnsi="Times New Roman" w:cs="Times New Roman"/>
                <w:bCs/>
                <w:color w:val="191919"/>
                <w:w w:val="1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191919"/>
                <w:w w:val="105"/>
                <w:sz w:val="24"/>
                <w:szCs w:val="24"/>
              </w:rPr>
              <w:t xml:space="preserve"> Конкурс смекалки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4349E9" w14:textId="77777777" w:rsidR="00BD0E00" w:rsidRDefault="00BD0E00" w:rsidP="007C62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771C01" w14:textId="77777777" w:rsidR="00BD0E00" w:rsidRDefault="00BD0E00" w:rsidP="007C62DB">
            <w:r w:rsidRPr="002258D8">
              <w:rPr>
                <w:rFonts w:ascii="Times New Roman" w:hAnsi="Times New Roman" w:cs="Times New Roman"/>
                <w:sz w:val="24"/>
                <w:szCs w:val="24"/>
              </w:rPr>
              <w:t>Познавательная игра</w:t>
            </w:r>
          </w:p>
        </w:tc>
        <w:tc>
          <w:tcPr>
            <w:tcW w:w="3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7A1A39" w14:textId="77777777" w:rsidR="00BD0E00" w:rsidRDefault="00BD0E00" w:rsidP="007C62DB">
            <w:pPr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 w:val="16"/>
                <w:szCs w:val="16"/>
              </w:rPr>
            </w:pPr>
            <w:hyperlink r:id="rId255" w:history="1">
              <w:r>
                <w:rPr>
                  <w:rStyle w:val="a7"/>
                  <w:bCs/>
                  <w:sz w:val="16"/>
                  <w:szCs w:val="16"/>
                </w:rPr>
                <w:t>http://www.vneuroka.ru/mathematics.php</w:t>
              </w:r>
            </w:hyperlink>
          </w:p>
          <w:p w14:paraId="404CC31A" w14:textId="77777777" w:rsidR="00BD0E00" w:rsidRDefault="00BD0E00" w:rsidP="007C62DB">
            <w:pPr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 w:val="16"/>
                <w:szCs w:val="16"/>
              </w:rPr>
            </w:pPr>
            <w:hyperlink r:id="rId256" w:history="1">
              <w:r>
                <w:rPr>
                  <w:rStyle w:val="a7"/>
                  <w:bCs/>
                  <w:sz w:val="16"/>
                  <w:szCs w:val="16"/>
                </w:rPr>
                <w:t>http://puzzle-ru.blogspot.com</w:t>
              </w:r>
            </w:hyperlink>
          </w:p>
          <w:p w14:paraId="5BE59C17" w14:textId="77777777" w:rsidR="00BD0E00" w:rsidRDefault="00BD0E00" w:rsidP="007C62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57" w:history="1">
              <w:r>
                <w:rPr>
                  <w:rStyle w:val="a7"/>
                  <w:sz w:val="16"/>
                  <w:szCs w:val="16"/>
                </w:rPr>
                <w:t>http://uchitel.edu54.ru/node/16047?page=1</w:t>
              </w:r>
            </w:hyperlink>
          </w:p>
        </w:tc>
      </w:tr>
      <w:tr w:rsidR="00BD0E00" w14:paraId="728FE810" w14:textId="77777777" w:rsidTr="007C62DB">
        <w:trPr>
          <w:jc w:val="center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D4EFA6" w14:textId="77777777" w:rsidR="00BD0E00" w:rsidRDefault="00BD0E00" w:rsidP="007C62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FAAFB0" w14:textId="77777777" w:rsidR="00BD0E00" w:rsidRDefault="00BD0E00" w:rsidP="007C62DB">
            <w:pPr>
              <w:widowControl w:val="0"/>
              <w:autoSpaceDE w:val="0"/>
              <w:autoSpaceDN w:val="0"/>
              <w:adjustRightInd w:val="0"/>
              <w:spacing w:line="316" w:lineRule="exact"/>
              <w:ind w:left="175"/>
              <w:rPr>
                <w:rFonts w:ascii="Times New Roman" w:hAnsi="Times New Roman" w:cs="Times New Roman"/>
                <w:bCs/>
                <w:color w:val="191919"/>
                <w:w w:val="1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191919"/>
                <w:w w:val="105"/>
                <w:sz w:val="24"/>
                <w:szCs w:val="24"/>
              </w:rPr>
              <w:t xml:space="preserve">Это было в старину 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32BA7F" w14:textId="77777777" w:rsidR="00BD0E00" w:rsidRDefault="00BD0E00" w:rsidP="007C62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295F86" w14:textId="77777777" w:rsidR="00BD0E00" w:rsidRDefault="00BD0E00" w:rsidP="007C62DB">
            <w:r w:rsidRPr="00095EB0">
              <w:rPr>
                <w:rFonts w:ascii="Times New Roman" w:hAnsi="Times New Roman" w:cs="Times New Roman"/>
                <w:sz w:val="24"/>
                <w:szCs w:val="24"/>
              </w:rPr>
              <w:t>Познавательная игра</w:t>
            </w:r>
          </w:p>
        </w:tc>
        <w:tc>
          <w:tcPr>
            <w:tcW w:w="3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4252CC" w14:textId="77777777" w:rsidR="00BD0E00" w:rsidRDefault="00BD0E00" w:rsidP="007C62DB">
            <w:pPr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 w:val="16"/>
                <w:szCs w:val="16"/>
              </w:rPr>
            </w:pPr>
            <w:hyperlink r:id="rId258" w:history="1">
              <w:r>
                <w:rPr>
                  <w:rStyle w:val="a7"/>
                  <w:bCs/>
                  <w:sz w:val="16"/>
                  <w:szCs w:val="16"/>
                </w:rPr>
                <w:t>http://www.vneuroka.ru/mathematics.php</w:t>
              </w:r>
            </w:hyperlink>
          </w:p>
          <w:p w14:paraId="496F4203" w14:textId="77777777" w:rsidR="00BD0E00" w:rsidRDefault="00BD0E00" w:rsidP="007C62DB">
            <w:pPr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 w:val="16"/>
                <w:szCs w:val="16"/>
              </w:rPr>
            </w:pPr>
            <w:hyperlink r:id="rId259" w:history="1">
              <w:r>
                <w:rPr>
                  <w:rStyle w:val="a7"/>
                  <w:bCs/>
                  <w:sz w:val="16"/>
                  <w:szCs w:val="16"/>
                </w:rPr>
                <w:t>http://puzzle-ru.blogspot.com</w:t>
              </w:r>
            </w:hyperlink>
          </w:p>
          <w:p w14:paraId="4C444821" w14:textId="77777777" w:rsidR="00BD0E00" w:rsidRDefault="00BD0E00" w:rsidP="007C62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60" w:history="1">
              <w:r>
                <w:rPr>
                  <w:rStyle w:val="a7"/>
                  <w:sz w:val="16"/>
                  <w:szCs w:val="16"/>
                </w:rPr>
                <w:t>http://uchitel.edu54.ru/node/16047?page=1</w:t>
              </w:r>
            </w:hyperlink>
          </w:p>
        </w:tc>
      </w:tr>
      <w:tr w:rsidR="00BD0E00" w14:paraId="6E6A1EEC" w14:textId="77777777" w:rsidTr="007C62DB">
        <w:trPr>
          <w:jc w:val="center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C691FF" w14:textId="77777777" w:rsidR="00BD0E00" w:rsidRDefault="00BD0E00" w:rsidP="007C62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DB9190" w14:textId="77777777" w:rsidR="00BD0E00" w:rsidRDefault="00BD0E00" w:rsidP="007C62DB">
            <w:pPr>
              <w:widowControl w:val="0"/>
              <w:autoSpaceDE w:val="0"/>
              <w:autoSpaceDN w:val="0"/>
              <w:adjustRightInd w:val="0"/>
              <w:spacing w:line="316" w:lineRule="exact"/>
              <w:ind w:left="175"/>
              <w:rPr>
                <w:rFonts w:ascii="Times New Roman" w:hAnsi="Times New Roman" w:cs="Times New Roman"/>
                <w:bCs/>
                <w:color w:val="191919"/>
                <w:w w:val="1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191919"/>
                <w:w w:val="105"/>
                <w:sz w:val="24"/>
                <w:szCs w:val="24"/>
              </w:rPr>
              <w:t xml:space="preserve">Математические фокусы 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6C4EC6" w14:textId="77777777" w:rsidR="00BD0E00" w:rsidRDefault="00BD0E00" w:rsidP="007C62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16FFBC" w14:textId="77777777" w:rsidR="00BD0E00" w:rsidRDefault="00BD0E00" w:rsidP="007C62DB">
            <w:r w:rsidRPr="00095EB0">
              <w:rPr>
                <w:rFonts w:ascii="Times New Roman" w:hAnsi="Times New Roman" w:cs="Times New Roman"/>
                <w:sz w:val="24"/>
                <w:szCs w:val="24"/>
              </w:rPr>
              <w:t>Познавательная игра</w:t>
            </w:r>
          </w:p>
        </w:tc>
        <w:tc>
          <w:tcPr>
            <w:tcW w:w="3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5DA83C" w14:textId="77777777" w:rsidR="00BD0E00" w:rsidRDefault="00BD0E00" w:rsidP="007C62DB">
            <w:pPr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 w:val="16"/>
                <w:szCs w:val="16"/>
              </w:rPr>
            </w:pPr>
            <w:hyperlink r:id="rId261" w:history="1">
              <w:r>
                <w:rPr>
                  <w:rStyle w:val="a7"/>
                  <w:bCs/>
                  <w:sz w:val="16"/>
                  <w:szCs w:val="16"/>
                </w:rPr>
                <w:t>http://www.vneuroka.ru/mathematics.php</w:t>
              </w:r>
            </w:hyperlink>
          </w:p>
          <w:p w14:paraId="7A0BF6EF" w14:textId="77777777" w:rsidR="00BD0E00" w:rsidRDefault="00BD0E00" w:rsidP="007C62DB">
            <w:pPr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 w:val="16"/>
                <w:szCs w:val="16"/>
              </w:rPr>
            </w:pPr>
            <w:hyperlink r:id="rId262" w:history="1">
              <w:r>
                <w:rPr>
                  <w:rStyle w:val="a7"/>
                  <w:bCs/>
                  <w:sz w:val="16"/>
                  <w:szCs w:val="16"/>
                </w:rPr>
                <w:t>http://puzzle-ru.blogspot.com</w:t>
              </w:r>
            </w:hyperlink>
          </w:p>
          <w:p w14:paraId="380D39AB" w14:textId="77777777" w:rsidR="00BD0E00" w:rsidRDefault="00BD0E00" w:rsidP="007C62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63" w:history="1">
              <w:r>
                <w:rPr>
                  <w:rStyle w:val="a7"/>
                  <w:sz w:val="16"/>
                  <w:szCs w:val="16"/>
                </w:rPr>
                <w:t>http://uchitel.edu54.ru/node/16047?page=1</w:t>
              </w:r>
            </w:hyperlink>
          </w:p>
        </w:tc>
      </w:tr>
      <w:tr w:rsidR="00BD0E00" w14:paraId="054EA7B7" w14:textId="77777777" w:rsidTr="007C62DB">
        <w:trPr>
          <w:jc w:val="center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3140B6" w14:textId="77777777" w:rsidR="00BD0E00" w:rsidRDefault="00BD0E00" w:rsidP="007C62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32-33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8C856C" w14:textId="77777777" w:rsidR="00BD0E00" w:rsidRDefault="00BD0E00" w:rsidP="007C62DB">
            <w:pPr>
              <w:widowControl w:val="0"/>
              <w:autoSpaceDE w:val="0"/>
              <w:autoSpaceDN w:val="0"/>
              <w:adjustRightInd w:val="0"/>
              <w:spacing w:line="316" w:lineRule="exact"/>
              <w:ind w:left="175"/>
              <w:rPr>
                <w:rFonts w:ascii="Times New Roman" w:hAnsi="Times New Roman" w:cs="Times New Roman"/>
                <w:bCs/>
                <w:color w:val="191919"/>
                <w:w w:val="1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191919"/>
                <w:w w:val="105"/>
                <w:sz w:val="24"/>
                <w:szCs w:val="24"/>
              </w:rPr>
              <w:t xml:space="preserve">Энциклопедия математических развлечений 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E74B16" w14:textId="77777777" w:rsidR="00BD0E00" w:rsidRDefault="00BD0E00" w:rsidP="007C62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387670" w14:textId="77777777" w:rsidR="00BD0E00" w:rsidRDefault="00BD0E00" w:rsidP="007C62DB">
            <w:r w:rsidRPr="00095EB0">
              <w:rPr>
                <w:rFonts w:ascii="Times New Roman" w:hAnsi="Times New Roman" w:cs="Times New Roman"/>
                <w:sz w:val="24"/>
                <w:szCs w:val="24"/>
              </w:rPr>
              <w:t>Познавательная игра</w:t>
            </w:r>
          </w:p>
        </w:tc>
        <w:tc>
          <w:tcPr>
            <w:tcW w:w="3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2492CF" w14:textId="77777777" w:rsidR="00BD0E00" w:rsidRDefault="00BD0E00" w:rsidP="007C62DB">
            <w:pPr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 w:val="16"/>
                <w:szCs w:val="16"/>
              </w:rPr>
            </w:pPr>
            <w:hyperlink r:id="rId264" w:history="1">
              <w:r>
                <w:rPr>
                  <w:rStyle w:val="a7"/>
                  <w:bCs/>
                  <w:sz w:val="16"/>
                  <w:szCs w:val="16"/>
                </w:rPr>
                <w:t>http://www.vneuroka.ru/mathematics.php</w:t>
              </w:r>
            </w:hyperlink>
          </w:p>
          <w:p w14:paraId="4820ED29" w14:textId="77777777" w:rsidR="00BD0E00" w:rsidRDefault="00BD0E00" w:rsidP="007C62DB">
            <w:pPr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 w:val="16"/>
                <w:szCs w:val="16"/>
              </w:rPr>
            </w:pPr>
            <w:hyperlink r:id="rId265" w:history="1">
              <w:r>
                <w:rPr>
                  <w:rStyle w:val="a7"/>
                  <w:bCs/>
                  <w:sz w:val="16"/>
                  <w:szCs w:val="16"/>
                </w:rPr>
                <w:t>http://puzzle-ru.blogspot.com</w:t>
              </w:r>
            </w:hyperlink>
          </w:p>
          <w:p w14:paraId="32370F31" w14:textId="77777777" w:rsidR="00BD0E00" w:rsidRDefault="00BD0E00" w:rsidP="007C62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66" w:history="1">
              <w:r>
                <w:rPr>
                  <w:rStyle w:val="a7"/>
                  <w:sz w:val="16"/>
                  <w:szCs w:val="16"/>
                </w:rPr>
                <w:t>http://uchitel.edu54.ru/node/16047?page=1</w:t>
              </w:r>
            </w:hyperlink>
          </w:p>
        </w:tc>
      </w:tr>
      <w:tr w:rsidR="00BD0E00" w14:paraId="0D95E72C" w14:textId="77777777" w:rsidTr="007C62DB">
        <w:trPr>
          <w:jc w:val="center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84D3F3" w14:textId="77777777" w:rsidR="00BD0E00" w:rsidRDefault="00BD0E00" w:rsidP="007C62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C3DB28" w14:textId="77777777" w:rsidR="00BD0E00" w:rsidRDefault="00BD0E00" w:rsidP="007C62DB">
            <w:pPr>
              <w:widowControl w:val="0"/>
              <w:autoSpaceDE w:val="0"/>
              <w:autoSpaceDN w:val="0"/>
              <w:adjustRightInd w:val="0"/>
              <w:spacing w:line="316" w:lineRule="exact"/>
              <w:ind w:left="175"/>
              <w:rPr>
                <w:rFonts w:ascii="Times New Roman" w:hAnsi="Times New Roman" w:cs="Times New Roman"/>
                <w:bCs/>
                <w:color w:val="191919"/>
                <w:w w:val="1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191919"/>
                <w:w w:val="105"/>
                <w:sz w:val="24"/>
                <w:szCs w:val="24"/>
              </w:rPr>
              <w:t xml:space="preserve">Математический лабиринт 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BB6B1E" w14:textId="77777777" w:rsidR="00BD0E00" w:rsidRDefault="00BD0E00" w:rsidP="007C62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0932B7" w14:textId="77777777" w:rsidR="00BD0E00" w:rsidRDefault="00BD0E00" w:rsidP="007C62DB">
            <w:r w:rsidRPr="00095EB0">
              <w:rPr>
                <w:rFonts w:ascii="Times New Roman" w:hAnsi="Times New Roman" w:cs="Times New Roman"/>
                <w:sz w:val="24"/>
                <w:szCs w:val="24"/>
              </w:rPr>
              <w:t>Познавательная игра</w:t>
            </w:r>
          </w:p>
        </w:tc>
        <w:tc>
          <w:tcPr>
            <w:tcW w:w="3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EB8800" w14:textId="77777777" w:rsidR="00BD0E00" w:rsidRDefault="00BD0E00" w:rsidP="007C62DB">
            <w:pPr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 w:val="16"/>
                <w:szCs w:val="16"/>
              </w:rPr>
            </w:pPr>
            <w:hyperlink r:id="rId267" w:history="1">
              <w:r>
                <w:rPr>
                  <w:rStyle w:val="a7"/>
                  <w:bCs/>
                  <w:sz w:val="16"/>
                  <w:szCs w:val="16"/>
                </w:rPr>
                <w:t>http://www.vneuroka.ru/mathematics.php</w:t>
              </w:r>
            </w:hyperlink>
          </w:p>
          <w:p w14:paraId="05CD22AC" w14:textId="77777777" w:rsidR="00BD0E00" w:rsidRDefault="00BD0E00" w:rsidP="007C62DB">
            <w:pPr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 w:val="16"/>
                <w:szCs w:val="16"/>
              </w:rPr>
            </w:pPr>
            <w:hyperlink r:id="rId268" w:history="1">
              <w:r>
                <w:rPr>
                  <w:rStyle w:val="a7"/>
                  <w:bCs/>
                  <w:sz w:val="16"/>
                  <w:szCs w:val="16"/>
                </w:rPr>
                <w:t>http://puzzle-ru.blogspot.com</w:t>
              </w:r>
            </w:hyperlink>
          </w:p>
          <w:p w14:paraId="29B7DC94" w14:textId="77777777" w:rsidR="00BD0E00" w:rsidRDefault="00BD0E00" w:rsidP="007C62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69" w:history="1">
              <w:r>
                <w:rPr>
                  <w:rStyle w:val="a7"/>
                  <w:sz w:val="16"/>
                  <w:szCs w:val="16"/>
                </w:rPr>
                <w:t>http://uchitel.edu54.ru/node/16047?page=1</w:t>
              </w:r>
            </w:hyperlink>
          </w:p>
        </w:tc>
      </w:tr>
    </w:tbl>
    <w:p w14:paraId="4AD22873" w14:textId="77777777" w:rsidR="00BD0E00" w:rsidRDefault="00BD0E00" w:rsidP="00BD0E00">
      <w:pPr>
        <w:pStyle w:val="a5"/>
        <w:ind w:left="0"/>
        <w:jc w:val="center"/>
        <w:rPr>
          <w:rFonts w:eastAsiaTheme="minorEastAsia"/>
          <w:b/>
        </w:rPr>
      </w:pPr>
    </w:p>
    <w:p w14:paraId="183663F3" w14:textId="77777777" w:rsidR="00BD0E00" w:rsidRDefault="00BD0E00" w:rsidP="00BD0E00">
      <w:pPr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14:paraId="79A52C81" w14:textId="77777777" w:rsidR="00BD0E00" w:rsidRDefault="00BD0E00" w:rsidP="00BD0E00">
      <w:pPr>
        <w:spacing w:after="0" w:line="240" w:lineRule="auto"/>
        <w:ind w:left="-426" w:firstLine="426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4 КЛАСС 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796"/>
        <w:gridCol w:w="2813"/>
        <w:gridCol w:w="1060"/>
        <w:gridCol w:w="12"/>
        <w:gridCol w:w="1845"/>
        <w:gridCol w:w="3033"/>
      </w:tblGrid>
      <w:tr w:rsidR="00BD0E00" w14:paraId="3169874C" w14:textId="77777777" w:rsidTr="007C62DB">
        <w:trPr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A938CA" w14:textId="77777777" w:rsidR="00BD0E00" w:rsidRDefault="00BD0E00" w:rsidP="007C62DB">
            <w:pPr>
              <w:pStyle w:val="a5"/>
              <w:adjustRightInd w:val="0"/>
              <w:ind w:left="0"/>
              <w:jc w:val="center"/>
              <w:rPr>
                <w:b/>
                <w:bCs/>
                <w:color w:val="191919"/>
              </w:rPr>
            </w:pPr>
            <w:r>
              <w:rPr>
                <w:b/>
                <w:bCs/>
                <w:color w:val="191919"/>
              </w:rPr>
              <w:t>№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F474D4" w14:textId="77777777" w:rsidR="00BD0E00" w:rsidRDefault="00BD0E00" w:rsidP="007C62DB">
            <w:pPr>
              <w:pStyle w:val="a5"/>
              <w:adjustRightInd w:val="0"/>
              <w:ind w:left="0"/>
              <w:jc w:val="center"/>
              <w:rPr>
                <w:b/>
                <w:bCs/>
                <w:color w:val="191919"/>
              </w:rPr>
            </w:pPr>
            <w:r>
              <w:rPr>
                <w:b/>
                <w:bCs/>
                <w:color w:val="191919"/>
              </w:rPr>
              <w:t>Тема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329B84" w14:textId="77777777" w:rsidR="00BD0E00" w:rsidRDefault="00BD0E00" w:rsidP="007C62DB">
            <w:pPr>
              <w:pStyle w:val="a5"/>
              <w:adjustRightInd w:val="0"/>
              <w:ind w:left="0"/>
              <w:jc w:val="center"/>
              <w:rPr>
                <w:b/>
                <w:bCs/>
                <w:color w:val="191919"/>
              </w:rPr>
            </w:pPr>
            <w:r>
              <w:rPr>
                <w:b/>
                <w:bCs/>
                <w:color w:val="191919"/>
              </w:rPr>
              <w:t>Кол--во часов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850121" w14:textId="77777777" w:rsidR="00BD0E00" w:rsidRDefault="00BD0E00" w:rsidP="007C62DB">
            <w:pPr>
              <w:pStyle w:val="a5"/>
              <w:adjustRightInd w:val="0"/>
              <w:ind w:left="0"/>
              <w:jc w:val="center"/>
              <w:rPr>
                <w:b/>
                <w:bCs/>
                <w:color w:val="191919"/>
              </w:rPr>
            </w:pPr>
            <w:r>
              <w:rPr>
                <w:b/>
              </w:rPr>
              <w:t>Форма организации деятельности</w:t>
            </w:r>
          </w:p>
        </w:tc>
        <w:tc>
          <w:tcPr>
            <w:tcW w:w="3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89114C" w14:textId="77777777" w:rsidR="00BD0E00" w:rsidRDefault="00BD0E00" w:rsidP="007C62DB">
            <w:pPr>
              <w:pStyle w:val="a5"/>
              <w:adjustRightInd w:val="0"/>
              <w:ind w:left="0"/>
              <w:jc w:val="center"/>
              <w:rPr>
                <w:b/>
                <w:bCs/>
                <w:color w:val="191919"/>
              </w:rPr>
            </w:pPr>
            <w:r>
              <w:rPr>
                <w:b/>
                <w:bCs/>
                <w:color w:val="191919"/>
              </w:rPr>
              <w:t>ЭОР</w:t>
            </w:r>
          </w:p>
        </w:tc>
      </w:tr>
      <w:tr w:rsidR="00BD0E00" w14:paraId="0C7C0E28" w14:textId="77777777" w:rsidTr="007C62DB">
        <w:trPr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783DA9" w14:textId="77777777" w:rsidR="00BD0E00" w:rsidRDefault="00BD0E00" w:rsidP="007C62DB">
            <w:pPr>
              <w:pStyle w:val="a5"/>
              <w:adjustRightInd w:val="0"/>
              <w:ind w:left="0"/>
              <w:jc w:val="both"/>
              <w:rPr>
                <w:bCs/>
                <w:color w:val="191919"/>
              </w:rPr>
            </w:pPr>
            <w:r>
              <w:rPr>
                <w:bCs/>
                <w:color w:val="191919"/>
              </w:rPr>
              <w:lastRenderedPageBreak/>
              <w:t>1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E24812" w14:textId="77777777" w:rsidR="00BD0E00" w:rsidRDefault="00BD0E00" w:rsidP="007C62DB">
            <w:pPr>
              <w:widowControl w:val="0"/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bCs/>
                <w:color w:val="191919"/>
                <w:w w:val="1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191919"/>
                <w:w w:val="105"/>
                <w:sz w:val="24"/>
                <w:szCs w:val="24"/>
              </w:rPr>
              <w:t>Интеллектуальная разминка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F3C5E9" w14:textId="77777777" w:rsidR="00BD0E00" w:rsidRDefault="00BD0E00" w:rsidP="007C62DB">
            <w:pPr>
              <w:pStyle w:val="a5"/>
              <w:adjustRightInd w:val="0"/>
              <w:ind w:left="0"/>
              <w:jc w:val="both"/>
              <w:rPr>
                <w:bCs/>
                <w:color w:val="191919"/>
              </w:rPr>
            </w:pPr>
            <w:r>
              <w:rPr>
                <w:bCs/>
                <w:color w:val="191919"/>
              </w:rPr>
              <w:t>1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FC60B9" w14:textId="77777777" w:rsidR="00BD0E00" w:rsidRDefault="00BD0E00" w:rsidP="007C62DB">
            <w:r w:rsidRPr="00272548">
              <w:rPr>
                <w:rFonts w:ascii="Times New Roman" w:hAnsi="Times New Roman" w:cs="Times New Roman"/>
                <w:sz w:val="24"/>
                <w:szCs w:val="24"/>
              </w:rPr>
              <w:t>Познавательная игра</w:t>
            </w:r>
          </w:p>
        </w:tc>
        <w:tc>
          <w:tcPr>
            <w:tcW w:w="3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177451" w14:textId="77777777" w:rsidR="00BD0E00" w:rsidRDefault="00BD0E00" w:rsidP="007C62DB">
            <w:pPr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 w:val="16"/>
                <w:szCs w:val="16"/>
              </w:rPr>
            </w:pPr>
            <w:hyperlink r:id="rId270" w:history="1">
              <w:r>
                <w:rPr>
                  <w:rStyle w:val="a7"/>
                  <w:bCs/>
                  <w:sz w:val="16"/>
                  <w:szCs w:val="16"/>
                </w:rPr>
                <w:t>http://www.vneuroka.ru/mathematics.php</w:t>
              </w:r>
            </w:hyperlink>
          </w:p>
          <w:p w14:paraId="1FD642D6" w14:textId="77777777" w:rsidR="00BD0E00" w:rsidRDefault="00BD0E00" w:rsidP="007C62DB">
            <w:pPr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 w:val="16"/>
                <w:szCs w:val="16"/>
              </w:rPr>
            </w:pPr>
            <w:hyperlink r:id="rId271" w:history="1">
              <w:r>
                <w:rPr>
                  <w:rStyle w:val="a7"/>
                  <w:bCs/>
                  <w:sz w:val="16"/>
                  <w:szCs w:val="16"/>
                </w:rPr>
                <w:t>http://puzzle-ru.blogspot.com</w:t>
              </w:r>
            </w:hyperlink>
          </w:p>
          <w:p w14:paraId="79CEC582" w14:textId="77777777" w:rsidR="00BD0E00" w:rsidRDefault="00BD0E00" w:rsidP="007C62DB">
            <w:pPr>
              <w:pStyle w:val="a5"/>
              <w:adjustRightInd w:val="0"/>
              <w:ind w:left="0"/>
              <w:jc w:val="both"/>
              <w:rPr>
                <w:bCs/>
                <w:color w:val="191919"/>
              </w:rPr>
            </w:pPr>
            <w:hyperlink r:id="rId272" w:history="1">
              <w:r>
                <w:rPr>
                  <w:rStyle w:val="a7"/>
                  <w:sz w:val="16"/>
                  <w:szCs w:val="16"/>
                </w:rPr>
                <w:t>http://uchitel.edu54.ru/node/16047?page=1</w:t>
              </w:r>
            </w:hyperlink>
          </w:p>
        </w:tc>
      </w:tr>
      <w:tr w:rsidR="00BD0E00" w14:paraId="4B8AAEA3" w14:textId="77777777" w:rsidTr="007C62DB">
        <w:trPr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37C6D0" w14:textId="77777777" w:rsidR="00BD0E00" w:rsidRDefault="00BD0E00" w:rsidP="007C62DB">
            <w:pPr>
              <w:pStyle w:val="a5"/>
              <w:adjustRightInd w:val="0"/>
              <w:ind w:left="0"/>
              <w:jc w:val="both"/>
              <w:rPr>
                <w:bCs/>
                <w:color w:val="191919"/>
              </w:rPr>
            </w:pPr>
            <w:r>
              <w:rPr>
                <w:bCs/>
                <w:color w:val="191919"/>
              </w:rPr>
              <w:t>2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D2C879" w14:textId="77777777" w:rsidR="00BD0E00" w:rsidRDefault="00BD0E00" w:rsidP="007C62DB">
            <w:pPr>
              <w:pStyle w:val="a5"/>
              <w:adjustRightInd w:val="0"/>
              <w:ind w:left="0"/>
              <w:jc w:val="both"/>
              <w:rPr>
                <w:bCs/>
                <w:color w:val="191919"/>
              </w:rPr>
            </w:pPr>
            <w:r>
              <w:rPr>
                <w:bCs/>
                <w:color w:val="191919"/>
                <w:w w:val="105"/>
              </w:rPr>
              <w:t>Числа-великаны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617232" w14:textId="77777777" w:rsidR="00BD0E00" w:rsidRDefault="00BD0E00" w:rsidP="007C62DB">
            <w:pPr>
              <w:pStyle w:val="a5"/>
              <w:adjustRightInd w:val="0"/>
              <w:ind w:left="0"/>
              <w:jc w:val="both"/>
              <w:rPr>
                <w:bCs/>
                <w:color w:val="191919"/>
              </w:rPr>
            </w:pPr>
            <w:r>
              <w:rPr>
                <w:bCs/>
                <w:color w:val="191919"/>
              </w:rPr>
              <w:t>1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66B064" w14:textId="77777777" w:rsidR="00BD0E00" w:rsidRDefault="00BD0E00" w:rsidP="007C62DB">
            <w:r w:rsidRPr="00272548">
              <w:rPr>
                <w:rFonts w:ascii="Times New Roman" w:hAnsi="Times New Roman" w:cs="Times New Roman"/>
                <w:sz w:val="24"/>
                <w:szCs w:val="24"/>
              </w:rPr>
              <w:t>Познавательная игра</w:t>
            </w:r>
          </w:p>
        </w:tc>
        <w:tc>
          <w:tcPr>
            <w:tcW w:w="3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89F06C" w14:textId="77777777" w:rsidR="00BD0E00" w:rsidRDefault="00BD0E00" w:rsidP="007C62DB">
            <w:pPr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 w:val="16"/>
                <w:szCs w:val="16"/>
              </w:rPr>
            </w:pPr>
            <w:hyperlink r:id="rId273" w:history="1">
              <w:r>
                <w:rPr>
                  <w:rStyle w:val="a7"/>
                  <w:bCs/>
                  <w:sz w:val="16"/>
                  <w:szCs w:val="16"/>
                </w:rPr>
                <w:t>http://www.vneuroka.ru/mathematics.php</w:t>
              </w:r>
            </w:hyperlink>
          </w:p>
          <w:p w14:paraId="6AD9686D" w14:textId="77777777" w:rsidR="00BD0E00" w:rsidRDefault="00BD0E00" w:rsidP="007C62DB">
            <w:pPr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 w:val="16"/>
                <w:szCs w:val="16"/>
              </w:rPr>
            </w:pPr>
            <w:hyperlink r:id="rId274" w:history="1">
              <w:r>
                <w:rPr>
                  <w:rStyle w:val="a7"/>
                  <w:bCs/>
                  <w:sz w:val="16"/>
                  <w:szCs w:val="16"/>
                </w:rPr>
                <w:t>http://puzzle-ru.blogspot.com</w:t>
              </w:r>
            </w:hyperlink>
          </w:p>
          <w:p w14:paraId="31880DEB" w14:textId="77777777" w:rsidR="00BD0E00" w:rsidRDefault="00BD0E00" w:rsidP="007C62DB">
            <w:pPr>
              <w:pStyle w:val="a5"/>
              <w:adjustRightInd w:val="0"/>
              <w:ind w:left="0"/>
              <w:jc w:val="both"/>
              <w:rPr>
                <w:bCs/>
                <w:color w:val="191919"/>
              </w:rPr>
            </w:pPr>
            <w:hyperlink r:id="rId275" w:history="1">
              <w:r>
                <w:rPr>
                  <w:rStyle w:val="a7"/>
                  <w:sz w:val="16"/>
                  <w:szCs w:val="16"/>
                </w:rPr>
                <w:t>http://uchitel.edu54.ru/node/16047?page=1</w:t>
              </w:r>
            </w:hyperlink>
          </w:p>
        </w:tc>
      </w:tr>
      <w:tr w:rsidR="00BD0E00" w14:paraId="5C2D2AC8" w14:textId="77777777" w:rsidTr="007C62DB">
        <w:trPr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5A7AE2" w14:textId="77777777" w:rsidR="00BD0E00" w:rsidRDefault="00BD0E00" w:rsidP="007C62DB">
            <w:pPr>
              <w:pStyle w:val="a5"/>
              <w:adjustRightInd w:val="0"/>
              <w:ind w:left="0"/>
              <w:jc w:val="both"/>
              <w:rPr>
                <w:bCs/>
                <w:color w:val="191919"/>
              </w:rPr>
            </w:pPr>
            <w:r>
              <w:rPr>
                <w:bCs/>
                <w:color w:val="191919"/>
              </w:rPr>
              <w:t>3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28F783" w14:textId="77777777" w:rsidR="00BD0E00" w:rsidRDefault="00BD0E00" w:rsidP="007C62DB">
            <w:pPr>
              <w:widowControl w:val="0"/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bCs/>
                <w:color w:val="191919"/>
                <w:w w:val="1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191919"/>
                <w:w w:val="105"/>
                <w:sz w:val="24"/>
                <w:szCs w:val="24"/>
              </w:rPr>
              <w:t>Мир занимательных задач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AC140A" w14:textId="77777777" w:rsidR="00BD0E00" w:rsidRDefault="00BD0E00" w:rsidP="007C62DB">
            <w:pPr>
              <w:pStyle w:val="a5"/>
              <w:adjustRightInd w:val="0"/>
              <w:ind w:left="0"/>
              <w:jc w:val="both"/>
              <w:rPr>
                <w:bCs/>
                <w:color w:val="191919"/>
              </w:rPr>
            </w:pPr>
            <w:r>
              <w:rPr>
                <w:bCs/>
                <w:color w:val="191919"/>
              </w:rPr>
              <w:t>1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8986FF" w14:textId="77777777" w:rsidR="00BD0E00" w:rsidRDefault="00BD0E00" w:rsidP="007C62DB">
            <w:r w:rsidRPr="00272548">
              <w:rPr>
                <w:rFonts w:ascii="Times New Roman" w:hAnsi="Times New Roman" w:cs="Times New Roman"/>
                <w:sz w:val="24"/>
                <w:szCs w:val="24"/>
              </w:rPr>
              <w:t>Познавательная игра</w:t>
            </w:r>
          </w:p>
        </w:tc>
        <w:tc>
          <w:tcPr>
            <w:tcW w:w="3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0CA36D" w14:textId="77777777" w:rsidR="00BD0E00" w:rsidRDefault="00BD0E00" w:rsidP="007C62DB">
            <w:pPr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 w:val="16"/>
                <w:szCs w:val="16"/>
              </w:rPr>
            </w:pPr>
            <w:hyperlink r:id="rId276" w:history="1">
              <w:r>
                <w:rPr>
                  <w:rStyle w:val="a7"/>
                  <w:bCs/>
                  <w:sz w:val="16"/>
                  <w:szCs w:val="16"/>
                </w:rPr>
                <w:t>http://www.vneuroka.ru/mathematics.php</w:t>
              </w:r>
            </w:hyperlink>
          </w:p>
          <w:p w14:paraId="78E66EAD" w14:textId="77777777" w:rsidR="00BD0E00" w:rsidRDefault="00BD0E00" w:rsidP="007C62DB">
            <w:pPr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 w:val="16"/>
                <w:szCs w:val="16"/>
              </w:rPr>
            </w:pPr>
            <w:hyperlink r:id="rId277" w:history="1">
              <w:r>
                <w:rPr>
                  <w:rStyle w:val="a7"/>
                  <w:bCs/>
                  <w:sz w:val="16"/>
                  <w:szCs w:val="16"/>
                </w:rPr>
                <w:t>http://puzzle-ru.blogspot.com</w:t>
              </w:r>
            </w:hyperlink>
          </w:p>
          <w:p w14:paraId="3B30DA22" w14:textId="77777777" w:rsidR="00BD0E00" w:rsidRDefault="00BD0E00" w:rsidP="007C62DB">
            <w:pPr>
              <w:pStyle w:val="a5"/>
              <w:adjustRightInd w:val="0"/>
              <w:ind w:left="0"/>
              <w:jc w:val="both"/>
              <w:rPr>
                <w:bCs/>
                <w:color w:val="191919"/>
              </w:rPr>
            </w:pPr>
            <w:hyperlink r:id="rId278" w:history="1">
              <w:r>
                <w:rPr>
                  <w:rStyle w:val="a7"/>
                  <w:sz w:val="16"/>
                  <w:szCs w:val="16"/>
                </w:rPr>
                <w:t>http://uchitel.edu54.ru/node/16047?page=1</w:t>
              </w:r>
            </w:hyperlink>
          </w:p>
        </w:tc>
      </w:tr>
      <w:tr w:rsidR="00BD0E00" w14:paraId="60EFDD73" w14:textId="77777777" w:rsidTr="007C62DB">
        <w:trPr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CF3217" w14:textId="77777777" w:rsidR="00BD0E00" w:rsidRDefault="00BD0E00" w:rsidP="007C62DB">
            <w:pPr>
              <w:pStyle w:val="a5"/>
              <w:adjustRightInd w:val="0"/>
              <w:ind w:left="0"/>
              <w:jc w:val="both"/>
              <w:rPr>
                <w:bCs/>
                <w:color w:val="191919"/>
              </w:rPr>
            </w:pPr>
            <w:r>
              <w:rPr>
                <w:bCs/>
                <w:color w:val="191919"/>
              </w:rPr>
              <w:t>4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C18AB9" w14:textId="77777777" w:rsidR="00BD0E00" w:rsidRDefault="00BD0E00" w:rsidP="007C62DB">
            <w:pPr>
              <w:widowControl w:val="0"/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bCs/>
                <w:color w:val="191919"/>
                <w:w w:val="1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191919"/>
                <w:w w:val="105"/>
                <w:sz w:val="24"/>
                <w:szCs w:val="24"/>
              </w:rPr>
              <w:t>Кто что увидит?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F3CA67" w14:textId="77777777" w:rsidR="00BD0E00" w:rsidRDefault="00BD0E00" w:rsidP="007C62DB">
            <w:pPr>
              <w:pStyle w:val="a5"/>
              <w:adjustRightInd w:val="0"/>
              <w:ind w:left="0"/>
              <w:jc w:val="both"/>
              <w:rPr>
                <w:bCs/>
                <w:color w:val="191919"/>
              </w:rPr>
            </w:pPr>
            <w:r>
              <w:rPr>
                <w:bCs/>
                <w:color w:val="191919"/>
              </w:rPr>
              <w:t>1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A89A2D" w14:textId="77777777" w:rsidR="00BD0E00" w:rsidRDefault="00BD0E00" w:rsidP="007C62DB">
            <w:r w:rsidRPr="00272548">
              <w:rPr>
                <w:rFonts w:ascii="Times New Roman" w:hAnsi="Times New Roman" w:cs="Times New Roman"/>
                <w:sz w:val="24"/>
                <w:szCs w:val="24"/>
              </w:rPr>
              <w:t>Познавательная игра</w:t>
            </w:r>
          </w:p>
        </w:tc>
        <w:tc>
          <w:tcPr>
            <w:tcW w:w="3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2F7222" w14:textId="77777777" w:rsidR="00BD0E00" w:rsidRDefault="00BD0E00" w:rsidP="007C62DB">
            <w:pPr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 w:val="16"/>
                <w:szCs w:val="16"/>
              </w:rPr>
            </w:pPr>
            <w:hyperlink r:id="rId279" w:history="1">
              <w:r>
                <w:rPr>
                  <w:rStyle w:val="a7"/>
                  <w:bCs/>
                  <w:sz w:val="16"/>
                  <w:szCs w:val="16"/>
                </w:rPr>
                <w:t>http://www.vneuroka.ru/mathematics.php</w:t>
              </w:r>
            </w:hyperlink>
          </w:p>
          <w:p w14:paraId="023A6EA1" w14:textId="77777777" w:rsidR="00BD0E00" w:rsidRDefault="00BD0E00" w:rsidP="007C62DB">
            <w:pPr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 w:val="16"/>
                <w:szCs w:val="16"/>
              </w:rPr>
            </w:pPr>
            <w:hyperlink r:id="rId280" w:history="1">
              <w:r>
                <w:rPr>
                  <w:rStyle w:val="a7"/>
                  <w:bCs/>
                  <w:sz w:val="16"/>
                  <w:szCs w:val="16"/>
                </w:rPr>
                <w:t>http://puzzle-ru.blogspot.com</w:t>
              </w:r>
            </w:hyperlink>
          </w:p>
          <w:p w14:paraId="16B2B5A9" w14:textId="77777777" w:rsidR="00BD0E00" w:rsidRDefault="00BD0E00" w:rsidP="007C62DB">
            <w:pPr>
              <w:pStyle w:val="a5"/>
              <w:adjustRightInd w:val="0"/>
              <w:ind w:left="0"/>
              <w:jc w:val="both"/>
              <w:rPr>
                <w:bCs/>
                <w:color w:val="191919"/>
              </w:rPr>
            </w:pPr>
            <w:hyperlink r:id="rId281" w:history="1">
              <w:r>
                <w:rPr>
                  <w:rStyle w:val="a7"/>
                  <w:sz w:val="16"/>
                  <w:szCs w:val="16"/>
                </w:rPr>
                <w:t>http://uchitel.edu54.ru/node/16047?page=1</w:t>
              </w:r>
            </w:hyperlink>
          </w:p>
        </w:tc>
      </w:tr>
      <w:tr w:rsidR="00BD0E00" w14:paraId="0D97EEBB" w14:textId="77777777" w:rsidTr="007C62DB">
        <w:trPr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0F7970" w14:textId="77777777" w:rsidR="00BD0E00" w:rsidRDefault="00BD0E00" w:rsidP="007C62DB">
            <w:pPr>
              <w:pStyle w:val="a5"/>
              <w:adjustRightInd w:val="0"/>
              <w:ind w:left="0"/>
              <w:jc w:val="both"/>
              <w:rPr>
                <w:bCs/>
                <w:color w:val="191919"/>
              </w:rPr>
            </w:pPr>
            <w:r>
              <w:rPr>
                <w:bCs/>
                <w:color w:val="191919"/>
              </w:rPr>
              <w:t>5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B2B6C7" w14:textId="77777777" w:rsidR="00BD0E00" w:rsidRDefault="00BD0E00" w:rsidP="007C62DB">
            <w:pPr>
              <w:pStyle w:val="a5"/>
              <w:adjustRightInd w:val="0"/>
              <w:ind w:left="0"/>
              <w:jc w:val="both"/>
              <w:rPr>
                <w:bCs/>
                <w:color w:val="191919"/>
              </w:rPr>
            </w:pPr>
            <w:r>
              <w:rPr>
                <w:bCs/>
                <w:color w:val="191919"/>
                <w:w w:val="105"/>
              </w:rPr>
              <w:t>Римские цифры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1A91C9" w14:textId="77777777" w:rsidR="00BD0E00" w:rsidRDefault="00BD0E00" w:rsidP="007C62DB">
            <w:pPr>
              <w:pStyle w:val="a5"/>
              <w:adjustRightInd w:val="0"/>
              <w:ind w:left="0"/>
              <w:jc w:val="both"/>
              <w:rPr>
                <w:bCs/>
                <w:color w:val="191919"/>
              </w:rPr>
            </w:pPr>
            <w:r>
              <w:rPr>
                <w:bCs/>
                <w:color w:val="191919"/>
              </w:rPr>
              <w:t>1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57AD46" w14:textId="77777777" w:rsidR="00BD0E00" w:rsidRDefault="00BD0E00" w:rsidP="007C62DB">
            <w:r w:rsidRPr="00272548">
              <w:rPr>
                <w:rFonts w:ascii="Times New Roman" w:hAnsi="Times New Roman" w:cs="Times New Roman"/>
                <w:sz w:val="24"/>
                <w:szCs w:val="24"/>
              </w:rPr>
              <w:t>Познавательная игра</w:t>
            </w:r>
          </w:p>
        </w:tc>
        <w:tc>
          <w:tcPr>
            <w:tcW w:w="3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9F4DCB" w14:textId="77777777" w:rsidR="00BD0E00" w:rsidRDefault="00BD0E00" w:rsidP="007C62DB">
            <w:pPr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 w:val="16"/>
                <w:szCs w:val="16"/>
              </w:rPr>
            </w:pPr>
            <w:hyperlink r:id="rId282" w:history="1">
              <w:r>
                <w:rPr>
                  <w:rStyle w:val="a7"/>
                  <w:bCs/>
                  <w:sz w:val="16"/>
                  <w:szCs w:val="16"/>
                </w:rPr>
                <w:t>http://www.vneuroka.ru/mathematics.php</w:t>
              </w:r>
            </w:hyperlink>
          </w:p>
          <w:p w14:paraId="4A7825DC" w14:textId="77777777" w:rsidR="00BD0E00" w:rsidRDefault="00BD0E00" w:rsidP="007C62DB">
            <w:pPr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 w:val="16"/>
                <w:szCs w:val="16"/>
              </w:rPr>
            </w:pPr>
            <w:hyperlink r:id="rId283" w:history="1">
              <w:r>
                <w:rPr>
                  <w:rStyle w:val="a7"/>
                  <w:bCs/>
                  <w:sz w:val="16"/>
                  <w:szCs w:val="16"/>
                </w:rPr>
                <w:t>http://puzzle-ru.blogspot.com</w:t>
              </w:r>
            </w:hyperlink>
          </w:p>
          <w:p w14:paraId="7E513CD7" w14:textId="77777777" w:rsidR="00BD0E00" w:rsidRDefault="00BD0E00" w:rsidP="007C62DB">
            <w:pPr>
              <w:pStyle w:val="a5"/>
              <w:adjustRightInd w:val="0"/>
              <w:ind w:left="0"/>
              <w:jc w:val="both"/>
              <w:rPr>
                <w:bCs/>
                <w:color w:val="191919"/>
              </w:rPr>
            </w:pPr>
            <w:hyperlink r:id="rId284" w:history="1">
              <w:r>
                <w:rPr>
                  <w:rStyle w:val="a7"/>
                  <w:sz w:val="16"/>
                  <w:szCs w:val="16"/>
                </w:rPr>
                <w:t>http://uchitel.edu54.ru/node/16047?page=1</w:t>
              </w:r>
            </w:hyperlink>
          </w:p>
        </w:tc>
      </w:tr>
      <w:tr w:rsidR="00BD0E00" w14:paraId="37ED20C7" w14:textId="77777777" w:rsidTr="007C62DB">
        <w:trPr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AE41B2" w14:textId="77777777" w:rsidR="00BD0E00" w:rsidRDefault="00BD0E00" w:rsidP="007C62DB">
            <w:pPr>
              <w:pStyle w:val="a5"/>
              <w:adjustRightInd w:val="0"/>
              <w:ind w:left="0"/>
              <w:jc w:val="both"/>
              <w:rPr>
                <w:bCs/>
                <w:color w:val="191919"/>
              </w:rPr>
            </w:pPr>
            <w:r>
              <w:rPr>
                <w:bCs/>
                <w:color w:val="191919"/>
              </w:rPr>
              <w:t>6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1B0142" w14:textId="77777777" w:rsidR="00BD0E00" w:rsidRDefault="00BD0E00" w:rsidP="007C62DB">
            <w:pPr>
              <w:widowControl w:val="0"/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bCs/>
                <w:color w:val="191919"/>
                <w:w w:val="1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191919"/>
                <w:w w:val="105"/>
                <w:sz w:val="24"/>
                <w:szCs w:val="24"/>
              </w:rPr>
              <w:t>Числовые головоломки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0C38A3" w14:textId="77777777" w:rsidR="00BD0E00" w:rsidRDefault="00BD0E00" w:rsidP="007C62DB">
            <w:pPr>
              <w:pStyle w:val="a5"/>
              <w:adjustRightInd w:val="0"/>
              <w:ind w:left="0"/>
              <w:jc w:val="both"/>
              <w:rPr>
                <w:bCs/>
                <w:color w:val="191919"/>
              </w:rPr>
            </w:pPr>
            <w:r>
              <w:rPr>
                <w:bCs/>
                <w:color w:val="191919"/>
              </w:rPr>
              <w:t>1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E5A234" w14:textId="77777777" w:rsidR="00BD0E00" w:rsidRDefault="00BD0E00" w:rsidP="007C62DB">
            <w:r w:rsidRPr="00272548">
              <w:rPr>
                <w:rFonts w:ascii="Times New Roman" w:hAnsi="Times New Roman" w:cs="Times New Roman"/>
                <w:sz w:val="24"/>
                <w:szCs w:val="24"/>
              </w:rPr>
              <w:t>Познавательная игра</w:t>
            </w:r>
          </w:p>
        </w:tc>
        <w:tc>
          <w:tcPr>
            <w:tcW w:w="3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8C6854" w14:textId="77777777" w:rsidR="00BD0E00" w:rsidRDefault="00BD0E00" w:rsidP="007C62DB">
            <w:pPr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 w:val="16"/>
                <w:szCs w:val="16"/>
              </w:rPr>
            </w:pPr>
            <w:hyperlink r:id="rId285" w:history="1">
              <w:r>
                <w:rPr>
                  <w:rStyle w:val="a7"/>
                  <w:bCs/>
                  <w:sz w:val="16"/>
                  <w:szCs w:val="16"/>
                </w:rPr>
                <w:t>http://www.vneuroka.ru/mathematics.php</w:t>
              </w:r>
            </w:hyperlink>
          </w:p>
          <w:p w14:paraId="738B2445" w14:textId="77777777" w:rsidR="00BD0E00" w:rsidRDefault="00BD0E00" w:rsidP="007C62DB">
            <w:pPr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 w:val="16"/>
                <w:szCs w:val="16"/>
              </w:rPr>
            </w:pPr>
            <w:hyperlink r:id="rId286" w:history="1">
              <w:r>
                <w:rPr>
                  <w:rStyle w:val="a7"/>
                  <w:bCs/>
                  <w:sz w:val="16"/>
                  <w:szCs w:val="16"/>
                </w:rPr>
                <w:t>http://puzzle-ru.blogspot.com</w:t>
              </w:r>
            </w:hyperlink>
          </w:p>
          <w:p w14:paraId="3BFB6F64" w14:textId="77777777" w:rsidR="00BD0E00" w:rsidRDefault="00BD0E00" w:rsidP="007C62DB">
            <w:pPr>
              <w:pStyle w:val="a5"/>
              <w:adjustRightInd w:val="0"/>
              <w:ind w:left="0"/>
              <w:jc w:val="both"/>
              <w:rPr>
                <w:bCs/>
                <w:color w:val="191919"/>
              </w:rPr>
            </w:pPr>
            <w:hyperlink r:id="rId287" w:history="1">
              <w:r>
                <w:rPr>
                  <w:rStyle w:val="a7"/>
                  <w:sz w:val="16"/>
                  <w:szCs w:val="16"/>
                </w:rPr>
                <w:t>http://uchitel.edu54.ru/node/16047?page=1</w:t>
              </w:r>
            </w:hyperlink>
          </w:p>
        </w:tc>
      </w:tr>
      <w:tr w:rsidR="00BD0E00" w14:paraId="113C671D" w14:textId="77777777" w:rsidTr="007C62DB">
        <w:trPr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0F36C8" w14:textId="77777777" w:rsidR="00BD0E00" w:rsidRDefault="00BD0E00" w:rsidP="007C62DB">
            <w:pPr>
              <w:pStyle w:val="a5"/>
              <w:adjustRightInd w:val="0"/>
              <w:ind w:left="0"/>
              <w:jc w:val="both"/>
              <w:rPr>
                <w:bCs/>
                <w:color w:val="191919"/>
              </w:rPr>
            </w:pPr>
            <w:r>
              <w:rPr>
                <w:bCs/>
                <w:color w:val="191919"/>
              </w:rPr>
              <w:t>7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B54AE2" w14:textId="77777777" w:rsidR="00BD0E00" w:rsidRDefault="00BD0E00" w:rsidP="007C62DB">
            <w:pPr>
              <w:pStyle w:val="a5"/>
              <w:adjustRightInd w:val="0"/>
              <w:ind w:left="0"/>
              <w:jc w:val="both"/>
              <w:rPr>
                <w:bCs/>
                <w:color w:val="191919"/>
              </w:rPr>
            </w:pPr>
            <w:r>
              <w:rPr>
                <w:bCs/>
                <w:color w:val="191919"/>
                <w:w w:val="105"/>
              </w:rPr>
              <w:t>Секреты задач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068ABB" w14:textId="77777777" w:rsidR="00BD0E00" w:rsidRDefault="00BD0E00" w:rsidP="007C62DB">
            <w:pPr>
              <w:pStyle w:val="a5"/>
              <w:adjustRightInd w:val="0"/>
              <w:ind w:left="0"/>
              <w:jc w:val="both"/>
              <w:rPr>
                <w:bCs/>
                <w:color w:val="191919"/>
              </w:rPr>
            </w:pPr>
            <w:r>
              <w:rPr>
                <w:bCs/>
                <w:color w:val="191919"/>
              </w:rPr>
              <w:t>1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04FE7B" w14:textId="77777777" w:rsidR="00BD0E00" w:rsidRDefault="00BD0E00" w:rsidP="007C62DB">
            <w:r w:rsidRPr="00272548">
              <w:rPr>
                <w:rFonts w:ascii="Times New Roman" w:hAnsi="Times New Roman" w:cs="Times New Roman"/>
                <w:sz w:val="24"/>
                <w:szCs w:val="24"/>
              </w:rPr>
              <w:t>Познавательная игра</w:t>
            </w:r>
          </w:p>
        </w:tc>
        <w:tc>
          <w:tcPr>
            <w:tcW w:w="3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A3604C" w14:textId="77777777" w:rsidR="00BD0E00" w:rsidRDefault="00BD0E00" w:rsidP="007C62DB">
            <w:pPr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 w:val="16"/>
                <w:szCs w:val="16"/>
              </w:rPr>
            </w:pPr>
            <w:hyperlink r:id="rId288" w:history="1">
              <w:r>
                <w:rPr>
                  <w:rStyle w:val="a7"/>
                  <w:bCs/>
                  <w:sz w:val="16"/>
                  <w:szCs w:val="16"/>
                </w:rPr>
                <w:t>http://www.vneuroka.ru/mathematics.php</w:t>
              </w:r>
            </w:hyperlink>
          </w:p>
          <w:p w14:paraId="21B1EC26" w14:textId="77777777" w:rsidR="00BD0E00" w:rsidRDefault="00BD0E00" w:rsidP="007C62DB">
            <w:pPr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 w:val="16"/>
                <w:szCs w:val="16"/>
              </w:rPr>
            </w:pPr>
            <w:hyperlink r:id="rId289" w:history="1">
              <w:r>
                <w:rPr>
                  <w:rStyle w:val="a7"/>
                  <w:bCs/>
                  <w:sz w:val="16"/>
                  <w:szCs w:val="16"/>
                </w:rPr>
                <w:t>http://puzzle-ru.blogspot.com</w:t>
              </w:r>
            </w:hyperlink>
          </w:p>
          <w:p w14:paraId="41BD2B8C" w14:textId="77777777" w:rsidR="00BD0E00" w:rsidRDefault="00BD0E00" w:rsidP="007C62DB">
            <w:pPr>
              <w:pStyle w:val="a5"/>
              <w:adjustRightInd w:val="0"/>
              <w:ind w:left="0"/>
              <w:jc w:val="both"/>
              <w:rPr>
                <w:bCs/>
                <w:color w:val="191919"/>
              </w:rPr>
            </w:pPr>
            <w:hyperlink r:id="rId290" w:history="1">
              <w:r>
                <w:rPr>
                  <w:rStyle w:val="a7"/>
                  <w:sz w:val="16"/>
                  <w:szCs w:val="16"/>
                </w:rPr>
                <w:t>http://uchitel.edu54.ru/node/16047?page=1</w:t>
              </w:r>
            </w:hyperlink>
          </w:p>
        </w:tc>
      </w:tr>
      <w:tr w:rsidR="00BD0E00" w14:paraId="333F123E" w14:textId="77777777" w:rsidTr="007C62DB">
        <w:trPr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4C816D" w14:textId="77777777" w:rsidR="00BD0E00" w:rsidRDefault="00BD0E00" w:rsidP="007C62DB">
            <w:pPr>
              <w:pStyle w:val="a5"/>
              <w:adjustRightInd w:val="0"/>
              <w:ind w:left="0"/>
              <w:jc w:val="both"/>
              <w:rPr>
                <w:bCs/>
                <w:color w:val="191919"/>
              </w:rPr>
            </w:pPr>
            <w:r>
              <w:rPr>
                <w:bCs/>
                <w:color w:val="191919"/>
              </w:rPr>
              <w:t>8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0E0DC8" w14:textId="77777777" w:rsidR="00BD0E00" w:rsidRDefault="00BD0E00" w:rsidP="007C62DB">
            <w:pPr>
              <w:pStyle w:val="a5"/>
              <w:adjustRightInd w:val="0"/>
              <w:ind w:left="0"/>
              <w:jc w:val="both"/>
              <w:rPr>
                <w:bCs/>
                <w:color w:val="191919"/>
              </w:rPr>
            </w:pPr>
            <w:r>
              <w:rPr>
                <w:bCs/>
                <w:color w:val="191919"/>
                <w:w w:val="105"/>
              </w:rPr>
              <w:t>В царстве смекалки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33B407" w14:textId="77777777" w:rsidR="00BD0E00" w:rsidRDefault="00BD0E00" w:rsidP="007C62DB">
            <w:pPr>
              <w:pStyle w:val="a5"/>
              <w:adjustRightInd w:val="0"/>
              <w:ind w:left="0"/>
              <w:jc w:val="both"/>
              <w:rPr>
                <w:bCs/>
                <w:color w:val="191919"/>
              </w:rPr>
            </w:pPr>
            <w:r>
              <w:rPr>
                <w:bCs/>
                <w:color w:val="191919"/>
              </w:rPr>
              <w:t>1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8E72D8" w14:textId="77777777" w:rsidR="00BD0E00" w:rsidRDefault="00BD0E00" w:rsidP="007C62DB">
            <w:r w:rsidRPr="00272548">
              <w:rPr>
                <w:rFonts w:ascii="Times New Roman" w:hAnsi="Times New Roman" w:cs="Times New Roman"/>
                <w:sz w:val="24"/>
                <w:szCs w:val="24"/>
              </w:rPr>
              <w:t>Познавательная игра</w:t>
            </w:r>
          </w:p>
        </w:tc>
        <w:tc>
          <w:tcPr>
            <w:tcW w:w="3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D89D83" w14:textId="77777777" w:rsidR="00BD0E00" w:rsidRDefault="00BD0E00" w:rsidP="007C62DB">
            <w:pPr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 w:val="16"/>
                <w:szCs w:val="16"/>
              </w:rPr>
            </w:pPr>
            <w:hyperlink r:id="rId291" w:history="1">
              <w:r>
                <w:rPr>
                  <w:rStyle w:val="a7"/>
                  <w:bCs/>
                  <w:sz w:val="16"/>
                  <w:szCs w:val="16"/>
                </w:rPr>
                <w:t>http://www.vneuroka.ru/mathematics.php</w:t>
              </w:r>
            </w:hyperlink>
          </w:p>
          <w:p w14:paraId="731F8AA5" w14:textId="77777777" w:rsidR="00BD0E00" w:rsidRDefault="00BD0E00" w:rsidP="007C62DB">
            <w:pPr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 w:val="16"/>
                <w:szCs w:val="16"/>
              </w:rPr>
            </w:pPr>
            <w:hyperlink r:id="rId292" w:history="1">
              <w:r>
                <w:rPr>
                  <w:rStyle w:val="a7"/>
                  <w:bCs/>
                  <w:sz w:val="16"/>
                  <w:szCs w:val="16"/>
                </w:rPr>
                <w:t>http://puzzle-ru.blogspot.com</w:t>
              </w:r>
            </w:hyperlink>
          </w:p>
          <w:p w14:paraId="1C16D6E7" w14:textId="77777777" w:rsidR="00BD0E00" w:rsidRDefault="00BD0E00" w:rsidP="007C62DB">
            <w:pPr>
              <w:pStyle w:val="a5"/>
              <w:adjustRightInd w:val="0"/>
              <w:ind w:left="0"/>
              <w:jc w:val="both"/>
              <w:rPr>
                <w:bCs/>
                <w:color w:val="191919"/>
              </w:rPr>
            </w:pPr>
            <w:hyperlink r:id="rId293" w:history="1">
              <w:r>
                <w:rPr>
                  <w:rStyle w:val="a7"/>
                  <w:sz w:val="16"/>
                  <w:szCs w:val="16"/>
                </w:rPr>
                <w:t>http://uchitel.edu54.ru/node/16047?page=1</w:t>
              </w:r>
            </w:hyperlink>
          </w:p>
        </w:tc>
      </w:tr>
      <w:tr w:rsidR="00BD0E00" w14:paraId="1DDC55DF" w14:textId="77777777" w:rsidTr="007C62DB">
        <w:trPr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ABA274" w14:textId="77777777" w:rsidR="00BD0E00" w:rsidRDefault="00BD0E00" w:rsidP="007C62DB">
            <w:pPr>
              <w:pStyle w:val="a5"/>
              <w:adjustRightInd w:val="0"/>
              <w:ind w:left="0"/>
              <w:jc w:val="both"/>
              <w:rPr>
                <w:bCs/>
                <w:color w:val="191919"/>
              </w:rPr>
            </w:pPr>
            <w:r>
              <w:rPr>
                <w:bCs/>
                <w:color w:val="191919"/>
              </w:rPr>
              <w:t>9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83EC04" w14:textId="77777777" w:rsidR="00BD0E00" w:rsidRDefault="00BD0E00" w:rsidP="007C62DB">
            <w:pPr>
              <w:pStyle w:val="a5"/>
              <w:adjustRightInd w:val="0"/>
              <w:ind w:left="0"/>
              <w:jc w:val="both"/>
              <w:rPr>
                <w:bCs/>
                <w:color w:val="191919"/>
              </w:rPr>
            </w:pPr>
            <w:r>
              <w:rPr>
                <w:bCs/>
                <w:color w:val="191919"/>
                <w:w w:val="105"/>
              </w:rPr>
              <w:t>Математический марафон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025848" w14:textId="77777777" w:rsidR="00BD0E00" w:rsidRDefault="00BD0E00" w:rsidP="007C62DB">
            <w:pPr>
              <w:pStyle w:val="a5"/>
              <w:adjustRightInd w:val="0"/>
              <w:ind w:left="0"/>
              <w:jc w:val="both"/>
              <w:rPr>
                <w:bCs/>
                <w:color w:val="191919"/>
              </w:rPr>
            </w:pPr>
            <w:r>
              <w:rPr>
                <w:bCs/>
                <w:color w:val="191919"/>
              </w:rPr>
              <w:t>1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017B53" w14:textId="77777777" w:rsidR="00BD0E00" w:rsidRDefault="00BD0E00" w:rsidP="007C62DB">
            <w:r w:rsidRPr="00FB338B">
              <w:rPr>
                <w:rFonts w:ascii="Times New Roman" w:hAnsi="Times New Roman" w:cs="Times New Roman"/>
                <w:sz w:val="24"/>
                <w:szCs w:val="24"/>
              </w:rPr>
              <w:t>Познавательная игра</w:t>
            </w:r>
          </w:p>
        </w:tc>
        <w:tc>
          <w:tcPr>
            <w:tcW w:w="3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E50FB1" w14:textId="77777777" w:rsidR="00BD0E00" w:rsidRDefault="00BD0E00" w:rsidP="007C62DB">
            <w:pPr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 w:val="16"/>
                <w:szCs w:val="16"/>
              </w:rPr>
            </w:pPr>
            <w:hyperlink r:id="rId294" w:history="1">
              <w:r>
                <w:rPr>
                  <w:rStyle w:val="a7"/>
                  <w:bCs/>
                  <w:sz w:val="16"/>
                  <w:szCs w:val="16"/>
                </w:rPr>
                <w:t>http://www.vneuroka.ru/mathematics.php</w:t>
              </w:r>
            </w:hyperlink>
          </w:p>
          <w:p w14:paraId="0697F2C3" w14:textId="77777777" w:rsidR="00BD0E00" w:rsidRDefault="00BD0E00" w:rsidP="007C62DB">
            <w:pPr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 w:val="16"/>
                <w:szCs w:val="16"/>
              </w:rPr>
            </w:pPr>
            <w:hyperlink r:id="rId295" w:history="1">
              <w:r>
                <w:rPr>
                  <w:rStyle w:val="a7"/>
                  <w:bCs/>
                  <w:sz w:val="16"/>
                  <w:szCs w:val="16"/>
                </w:rPr>
                <w:t>http://puzzle-ru.blogspot.com</w:t>
              </w:r>
            </w:hyperlink>
          </w:p>
          <w:p w14:paraId="0E48E741" w14:textId="77777777" w:rsidR="00BD0E00" w:rsidRDefault="00BD0E00" w:rsidP="007C62DB">
            <w:pPr>
              <w:pStyle w:val="a5"/>
              <w:adjustRightInd w:val="0"/>
              <w:ind w:left="0"/>
              <w:jc w:val="both"/>
              <w:rPr>
                <w:bCs/>
                <w:color w:val="191919"/>
              </w:rPr>
            </w:pPr>
            <w:hyperlink r:id="rId296" w:history="1">
              <w:r>
                <w:rPr>
                  <w:rStyle w:val="a7"/>
                  <w:sz w:val="16"/>
                  <w:szCs w:val="16"/>
                </w:rPr>
                <w:t>http://uchitel.edu54.ru/node/16047?page=1</w:t>
              </w:r>
            </w:hyperlink>
          </w:p>
        </w:tc>
      </w:tr>
      <w:tr w:rsidR="00BD0E00" w14:paraId="0A3495AC" w14:textId="77777777" w:rsidTr="007C62DB">
        <w:trPr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D71AC3" w14:textId="77777777" w:rsidR="00BD0E00" w:rsidRDefault="00BD0E00" w:rsidP="007C62DB">
            <w:pPr>
              <w:pStyle w:val="a5"/>
              <w:adjustRightInd w:val="0"/>
              <w:ind w:left="0"/>
              <w:jc w:val="both"/>
              <w:rPr>
                <w:bCs/>
                <w:color w:val="191919"/>
              </w:rPr>
            </w:pPr>
            <w:r>
              <w:rPr>
                <w:bCs/>
                <w:color w:val="191919"/>
              </w:rPr>
              <w:t>10-11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2A8101" w14:textId="77777777" w:rsidR="00BD0E00" w:rsidRDefault="00BD0E00" w:rsidP="007C62DB">
            <w:pPr>
              <w:pStyle w:val="a5"/>
              <w:adjustRightInd w:val="0"/>
              <w:ind w:left="0"/>
              <w:jc w:val="both"/>
              <w:rPr>
                <w:bCs/>
                <w:color w:val="191919"/>
              </w:rPr>
            </w:pPr>
            <w:r>
              <w:rPr>
                <w:bCs/>
                <w:color w:val="191919"/>
                <w:w w:val="105"/>
              </w:rPr>
              <w:t>«Спичечный» конструктор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A3FF37" w14:textId="77777777" w:rsidR="00BD0E00" w:rsidRDefault="00BD0E00" w:rsidP="007C62DB">
            <w:pPr>
              <w:pStyle w:val="a5"/>
              <w:adjustRightInd w:val="0"/>
              <w:ind w:left="0"/>
              <w:jc w:val="both"/>
              <w:rPr>
                <w:bCs/>
                <w:color w:val="191919"/>
              </w:rPr>
            </w:pPr>
            <w:r>
              <w:rPr>
                <w:bCs/>
                <w:color w:val="191919"/>
              </w:rPr>
              <w:t>2</w:t>
            </w:r>
          </w:p>
        </w:tc>
        <w:tc>
          <w:tcPr>
            <w:tcW w:w="18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82EAD9" w14:textId="77777777" w:rsidR="00BD0E00" w:rsidRDefault="00BD0E00" w:rsidP="007C62DB">
            <w:r w:rsidRPr="00FB338B">
              <w:rPr>
                <w:rFonts w:ascii="Times New Roman" w:hAnsi="Times New Roman" w:cs="Times New Roman"/>
                <w:sz w:val="24"/>
                <w:szCs w:val="24"/>
              </w:rPr>
              <w:t>Познавательная игра</w:t>
            </w:r>
          </w:p>
        </w:tc>
        <w:tc>
          <w:tcPr>
            <w:tcW w:w="3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786910" w14:textId="77777777" w:rsidR="00BD0E00" w:rsidRDefault="00BD0E00" w:rsidP="007C62DB">
            <w:pPr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 w:val="16"/>
                <w:szCs w:val="16"/>
              </w:rPr>
            </w:pPr>
            <w:hyperlink r:id="rId297" w:history="1">
              <w:r>
                <w:rPr>
                  <w:rStyle w:val="a7"/>
                  <w:bCs/>
                  <w:sz w:val="16"/>
                  <w:szCs w:val="16"/>
                </w:rPr>
                <w:t>http://www.vneuroka.ru/mathematics.php</w:t>
              </w:r>
            </w:hyperlink>
          </w:p>
          <w:p w14:paraId="656369AB" w14:textId="77777777" w:rsidR="00BD0E00" w:rsidRDefault="00BD0E00" w:rsidP="007C62DB">
            <w:pPr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 w:val="16"/>
                <w:szCs w:val="16"/>
              </w:rPr>
            </w:pPr>
            <w:hyperlink r:id="rId298" w:history="1">
              <w:r>
                <w:rPr>
                  <w:rStyle w:val="a7"/>
                  <w:bCs/>
                  <w:sz w:val="16"/>
                  <w:szCs w:val="16"/>
                </w:rPr>
                <w:t>http://puzzle-ru.blogspot.com</w:t>
              </w:r>
            </w:hyperlink>
          </w:p>
          <w:p w14:paraId="31D9C3AD" w14:textId="77777777" w:rsidR="00BD0E00" w:rsidRDefault="00BD0E00" w:rsidP="007C62DB">
            <w:pPr>
              <w:pStyle w:val="a5"/>
              <w:adjustRightInd w:val="0"/>
              <w:ind w:left="0"/>
              <w:jc w:val="both"/>
              <w:rPr>
                <w:bCs/>
                <w:color w:val="191919"/>
              </w:rPr>
            </w:pPr>
            <w:hyperlink r:id="rId299" w:history="1">
              <w:r>
                <w:rPr>
                  <w:rStyle w:val="a7"/>
                  <w:sz w:val="16"/>
                  <w:szCs w:val="16"/>
                </w:rPr>
                <w:t>http://uchitel.edu54.ru/node/16047?page=1</w:t>
              </w:r>
            </w:hyperlink>
          </w:p>
        </w:tc>
      </w:tr>
      <w:tr w:rsidR="00BD0E00" w14:paraId="318A63BF" w14:textId="77777777" w:rsidTr="007C62DB">
        <w:trPr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5EA873" w14:textId="77777777" w:rsidR="00BD0E00" w:rsidRDefault="00BD0E00" w:rsidP="007C62DB">
            <w:pPr>
              <w:pStyle w:val="a5"/>
              <w:adjustRightInd w:val="0"/>
              <w:ind w:left="0"/>
              <w:jc w:val="both"/>
              <w:rPr>
                <w:bCs/>
                <w:color w:val="191919"/>
              </w:rPr>
            </w:pPr>
            <w:r>
              <w:rPr>
                <w:bCs/>
                <w:color w:val="191919"/>
              </w:rPr>
              <w:t>12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7109C3" w14:textId="77777777" w:rsidR="00BD0E00" w:rsidRDefault="00BD0E00" w:rsidP="007C62DB">
            <w:pPr>
              <w:pStyle w:val="a5"/>
              <w:adjustRightInd w:val="0"/>
              <w:ind w:left="0"/>
              <w:jc w:val="both"/>
              <w:rPr>
                <w:bCs/>
                <w:color w:val="191919"/>
              </w:rPr>
            </w:pPr>
            <w:r>
              <w:rPr>
                <w:bCs/>
                <w:color w:val="191919"/>
                <w:w w:val="105"/>
              </w:rPr>
              <w:t>Выбери маршрут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904A57" w14:textId="77777777" w:rsidR="00BD0E00" w:rsidRDefault="00BD0E00" w:rsidP="007C62DB">
            <w:pPr>
              <w:pStyle w:val="a5"/>
              <w:adjustRightInd w:val="0"/>
              <w:ind w:left="0"/>
              <w:jc w:val="both"/>
              <w:rPr>
                <w:bCs/>
                <w:color w:val="191919"/>
              </w:rPr>
            </w:pPr>
            <w:r>
              <w:rPr>
                <w:bCs/>
                <w:color w:val="191919"/>
              </w:rPr>
              <w:t>1</w:t>
            </w:r>
          </w:p>
        </w:tc>
        <w:tc>
          <w:tcPr>
            <w:tcW w:w="18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80D6E7" w14:textId="77777777" w:rsidR="00BD0E00" w:rsidRDefault="00BD0E00" w:rsidP="007C62DB">
            <w:r w:rsidRPr="00FB338B">
              <w:rPr>
                <w:rFonts w:ascii="Times New Roman" w:hAnsi="Times New Roman" w:cs="Times New Roman"/>
                <w:sz w:val="24"/>
                <w:szCs w:val="24"/>
              </w:rPr>
              <w:t>Познавательная игра</w:t>
            </w:r>
          </w:p>
        </w:tc>
        <w:tc>
          <w:tcPr>
            <w:tcW w:w="3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C139F5" w14:textId="77777777" w:rsidR="00BD0E00" w:rsidRDefault="00BD0E00" w:rsidP="007C62DB">
            <w:pPr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 w:val="16"/>
                <w:szCs w:val="16"/>
              </w:rPr>
            </w:pPr>
            <w:hyperlink r:id="rId300" w:history="1">
              <w:r>
                <w:rPr>
                  <w:rStyle w:val="a7"/>
                  <w:bCs/>
                  <w:sz w:val="16"/>
                  <w:szCs w:val="16"/>
                </w:rPr>
                <w:t>http://www.vneuroka.ru/mathematics.php</w:t>
              </w:r>
            </w:hyperlink>
          </w:p>
          <w:p w14:paraId="25D91DE8" w14:textId="77777777" w:rsidR="00BD0E00" w:rsidRDefault="00BD0E00" w:rsidP="007C62DB">
            <w:pPr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 w:val="16"/>
                <w:szCs w:val="16"/>
              </w:rPr>
            </w:pPr>
            <w:hyperlink r:id="rId301" w:history="1">
              <w:r>
                <w:rPr>
                  <w:rStyle w:val="a7"/>
                  <w:bCs/>
                  <w:sz w:val="16"/>
                  <w:szCs w:val="16"/>
                </w:rPr>
                <w:t>http://puzzle-ru.blogspot.com</w:t>
              </w:r>
            </w:hyperlink>
          </w:p>
          <w:p w14:paraId="155D2613" w14:textId="77777777" w:rsidR="00BD0E00" w:rsidRDefault="00BD0E00" w:rsidP="007C62DB">
            <w:pPr>
              <w:pStyle w:val="a5"/>
              <w:adjustRightInd w:val="0"/>
              <w:ind w:left="0"/>
              <w:jc w:val="both"/>
              <w:rPr>
                <w:bCs/>
                <w:color w:val="191919"/>
              </w:rPr>
            </w:pPr>
            <w:hyperlink r:id="rId302" w:history="1">
              <w:r>
                <w:rPr>
                  <w:rStyle w:val="a7"/>
                  <w:sz w:val="16"/>
                  <w:szCs w:val="16"/>
                </w:rPr>
                <w:t>http://uchitel.edu54.ru/node/16047?page=1</w:t>
              </w:r>
            </w:hyperlink>
          </w:p>
        </w:tc>
      </w:tr>
      <w:tr w:rsidR="00BD0E00" w14:paraId="6264A828" w14:textId="77777777" w:rsidTr="007C62DB">
        <w:trPr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215CBF" w14:textId="77777777" w:rsidR="00BD0E00" w:rsidRDefault="00BD0E00" w:rsidP="007C62DB">
            <w:pPr>
              <w:pStyle w:val="a5"/>
              <w:adjustRightInd w:val="0"/>
              <w:ind w:left="0"/>
              <w:jc w:val="both"/>
              <w:rPr>
                <w:bCs/>
                <w:color w:val="191919"/>
              </w:rPr>
            </w:pPr>
            <w:r>
              <w:rPr>
                <w:bCs/>
                <w:color w:val="191919"/>
              </w:rPr>
              <w:t>13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EFD45F" w14:textId="77777777" w:rsidR="00BD0E00" w:rsidRDefault="00BD0E00" w:rsidP="007C62DB">
            <w:pPr>
              <w:pStyle w:val="a5"/>
              <w:adjustRightInd w:val="0"/>
              <w:ind w:left="0"/>
              <w:jc w:val="both"/>
              <w:rPr>
                <w:bCs/>
                <w:color w:val="191919"/>
              </w:rPr>
            </w:pPr>
            <w:r>
              <w:rPr>
                <w:bCs/>
                <w:color w:val="191919"/>
                <w:w w:val="105"/>
              </w:rPr>
              <w:t>Интеллектуальная разминка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B2F0D8" w14:textId="77777777" w:rsidR="00BD0E00" w:rsidRDefault="00BD0E00" w:rsidP="007C62DB">
            <w:pPr>
              <w:pStyle w:val="a5"/>
              <w:adjustRightInd w:val="0"/>
              <w:ind w:left="0"/>
              <w:jc w:val="both"/>
              <w:rPr>
                <w:bCs/>
                <w:color w:val="191919"/>
              </w:rPr>
            </w:pPr>
            <w:r>
              <w:rPr>
                <w:bCs/>
                <w:color w:val="191919"/>
              </w:rPr>
              <w:t>1</w:t>
            </w:r>
          </w:p>
        </w:tc>
        <w:tc>
          <w:tcPr>
            <w:tcW w:w="18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CE4804" w14:textId="77777777" w:rsidR="00BD0E00" w:rsidRDefault="00BD0E00" w:rsidP="007C62DB">
            <w:r w:rsidRPr="00FB338B">
              <w:rPr>
                <w:rFonts w:ascii="Times New Roman" w:hAnsi="Times New Roman" w:cs="Times New Roman"/>
                <w:sz w:val="24"/>
                <w:szCs w:val="24"/>
              </w:rPr>
              <w:t>Познавательная игра</w:t>
            </w:r>
          </w:p>
        </w:tc>
        <w:tc>
          <w:tcPr>
            <w:tcW w:w="3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AD881C" w14:textId="77777777" w:rsidR="00BD0E00" w:rsidRDefault="00BD0E00" w:rsidP="007C62DB">
            <w:pPr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 w:val="16"/>
                <w:szCs w:val="16"/>
              </w:rPr>
            </w:pPr>
            <w:hyperlink r:id="rId303" w:history="1">
              <w:r>
                <w:rPr>
                  <w:rStyle w:val="a7"/>
                  <w:bCs/>
                  <w:sz w:val="16"/>
                  <w:szCs w:val="16"/>
                </w:rPr>
                <w:t>http://www.vneuroka.ru/mathematics.php</w:t>
              </w:r>
            </w:hyperlink>
          </w:p>
          <w:p w14:paraId="454B7F06" w14:textId="77777777" w:rsidR="00BD0E00" w:rsidRDefault="00BD0E00" w:rsidP="007C62DB">
            <w:pPr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 w:val="16"/>
                <w:szCs w:val="16"/>
              </w:rPr>
            </w:pPr>
            <w:hyperlink r:id="rId304" w:history="1">
              <w:r>
                <w:rPr>
                  <w:rStyle w:val="a7"/>
                  <w:bCs/>
                  <w:sz w:val="16"/>
                  <w:szCs w:val="16"/>
                </w:rPr>
                <w:t>http://puzzle-ru.blogspot.com</w:t>
              </w:r>
            </w:hyperlink>
          </w:p>
          <w:p w14:paraId="7C54F5BF" w14:textId="77777777" w:rsidR="00BD0E00" w:rsidRDefault="00BD0E00" w:rsidP="007C62DB">
            <w:pPr>
              <w:pStyle w:val="a5"/>
              <w:adjustRightInd w:val="0"/>
              <w:ind w:left="0"/>
              <w:jc w:val="both"/>
              <w:rPr>
                <w:bCs/>
                <w:color w:val="191919"/>
              </w:rPr>
            </w:pPr>
            <w:hyperlink r:id="rId305" w:history="1">
              <w:r>
                <w:rPr>
                  <w:rStyle w:val="a7"/>
                  <w:sz w:val="16"/>
                  <w:szCs w:val="16"/>
                </w:rPr>
                <w:t>http://uchitel.edu54.ru/node/16047?page=1</w:t>
              </w:r>
            </w:hyperlink>
          </w:p>
        </w:tc>
      </w:tr>
      <w:tr w:rsidR="00BD0E00" w14:paraId="70F8D4F8" w14:textId="77777777" w:rsidTr="007C62DB">
        <w:trPr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93E577" w14:textId="77777777" w:rsidR="00BD0E00" w:rsidRDefault="00BD0E00" w:rsidP="007C62DB">
            <w:pPr>
              <w:pStyle w:val="a5"/>
              <w:adjustRightInd w:val="0"/>
              <w:ind w:left="0"/>
              <w:jc w:val="both"/>
              <w:rPr>
                <w:bCs/>
                <w:color w:val="191919"/>
              </w:rPr>
            </w:pPr>
            <w:r>
              <w:rPr>
                <w:bCs/>
                <w:color w:val="191919"/>
              </w:rPr>
              <w:t>14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D6E564" w14:textId="77777777" w:rsidR="00BD0E00" w:rsidRDefault="00BD0E00" w:rsidP="007C62DB">
            <w:pPr>
              <w:pStyle w:val="a5"/>
              <w:adjustRightInd w:val="0"/>
              <w:ind w:left="0"/>
              <w:jc w:val="both"/>
              <w:rPr>
                <w:bCs/>
                <w:color w:val="191919"/>
              </w:rPr>
            </w:pPr>
            <w:r>
              <w:rPr>
                <w:bCs/>
                <w:color w:val="191919"/>
                <w:w w:val="105"/>
              </w:rPr>
              <w:t>Математические фокусы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2AFB08" w14:textId="77777777" w:rsidR="00BD0E00" w:rsidRDefault="00BD0E00" w:rsidP="007C62DB">
            <w:pPr>
              <w:pStyle w:val="a5"/>
              <w:adjustRightInd w:val="0"/>
              <w:ind w:left="0"/>
              <w:jc w:val="both"/>
              <w:rPr>
                <w:bCs/>
                <w:color w:val="191919"/>
              </w:rPr>
            </w:pPr>
            <w:r>
              <w:rPr>
                <w:bCs/>
                <w:color w:val="191919"/>
              </w:rPr>
              <w:t>1</w:t>
            </w:r>
          </w:p>
        </w:tc>
        <w:tc>
          <w:tcPr>
            <w:tcW w:w="18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ED233F" w14:textId="77777777" w:rsidR="00BD0E00" w:rsidRDefault="00BD0E00" w:rsidP="007C62DB">
            <w:r w:rsidRPr="00FB338B">
              <w:rPr>
                <w:rFonts w:ascii="Times New Roman" w:hAnsi="Times New Roman" w:cs="Times New Roman"/>
                <w:sz w:val="24"/>
                <w:szCs w:val="24"/>
              </w:rPr>
              <w:t>Познавательная игра</w:t>
            </w:r>
          </w:p>
        </w:tc>
        <w:tc>
          <w:tcPr>
            <w:tcW w:w="3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6DEA59" w14:textId="77777777" w:rsidR="00BD0E00" w:rsidRDefault="00BD0E00" w:rsidP="007C62DB">
            <w:pPr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 w:val="16"/>
                <w:szCs w:val="16"/>
              </w:rPr>
            </w:pPr>
            <w:hyperlink r:id="rId306" w:history="1">
              <w:r>
                <w:rPr>
                  <w:rStyle w:val="a7"/>
                  <w:bCs/>
                  <w:sz w:val="16"/>
                  <w:szCs w:val="16"/>
                </w:rPr>
                <w:t>http://www.vneuroka.ru/mathematics.php</w:t>
              </w:r>
            </w:hyperlink>
          </w:p>
          <w:p w14:paraId="5BC43697" w14:textId="77777777" w:rsidR="00BD0E00" w:rsidRDefault="00BD0E00" w:rsidP="007C62DB">
            <w:pPr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 w:val="16"/>
                <w:szCs w:val="16"/>
              </w:rPr>
            </w:pPr>
            <w:hyperlink r:id="rId307" w:history="1">
              <w:r>
                <w:rPr>
                  <w:rStyle w:val="a7"/>
                  <w:bCs/>
                  <w:sz w:val="16"/>
                  <w:szCs w:val="16"/>
                </w:rPr>
                <w:t>http://puzzle-ru.blogspot.com</w:t>
              </w:r>
            </w:hyperlink>
          </w:p>
          <w:p w14:paraId="116F2C07" w14:textId="77777777" w:rsidR="00BD0E00" w:rsidRDefault="00BD0E00" w:rsidP="007C62DB">
            <w:pPr>
              <w:pStyle w:val="a5"/>
              <w:adjustRightInd w:val="0"/>
              <w:ind w:left="0"/>
              <w:jc w:val="both"/>
              <w:rPr>
                <w:bCs/>
                <w:color w:val="191919"/>
              </w:rPr>
            </w:pPr>
            <w:hyperlink r:id="rId308" w:history="1">
              <w:r>
                <w:rPr>
                  <w:rStyle w:val="a7"/>
                  <w:sz w:val="16"/>
                  <w:szCs w:val="16"/>
                </w:rPr>
                <w:t>http://uchitel.edu54.ru/node/16047?page=1</w:t>
              </w:r>
            </w:hyperlink>
          </w:p>
        </w:tc>
      </w:tr>
      <w:tr w:rsidR="00BD0E00" w14:paraId="67946911" w14:textId="77777777" w:rsidTr="007C62DB">
        <w:trPr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0F126D" w14:textId="77777777" w:rsidR="00BD0E00" w:rsidRDefault="00BD0E00" w:rsidP="007C62DB">
            <w:pPr>
              <w:pStyle w:val="a5"/>
              <w:adjustRightInd w:val="0"/>
              <w:ind w:left="0"/>
              <w:jc w:val="both"/>
              <w:rPr>
                <w:bCs/>
                <w:color w:val="191919"/>
              </w:rPr>
            </w:pPr>
            <w:r>
              <w:rPr>
                <w:bCs/>
                <w:color w:val="191919"/>
              </w:rPr>
              <w:t>15-17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429B76" w14:textId="77777777" w:rsidR="00BD0E00" w:rsidRDefault="00BD0E00" w:rsidP="007C62DB">
            <w:pPr>
              <w:pStyle w:val="a5"/>
              <w:adjustRightInd w:val="0"/>
              <w:ind w:left="0"/>
              <w:jc w:val="both"/>
              <w:rPr>
                <w:bCs/>
                <w:color w:val="191919"/>
              </w:rPr>
            </w:pPr>
            <w:r>
              <w:rPr>
                <w:bCs/>
                <w:color w:val="191919"/>
                <w:w w:val="105"/>
              </w:rPr>
              <w:t>Занимательное моделирование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530317" w14:textId="77777777" w:rsidR="00BD0E00" w:rsidRDefault="00BD0E00" w:rsidP="007C62DB">
            <w:pPr>
              <w:pStyle w:val="a5"/>
              <w:adjustRightInd w:val="0"/>
              <w:ind w:left="0"/>
              <w:jc w:val="both"/>
              <w:rPr>
                <w:bCs/>
                <w:color w:val="191919"/>
              </w:rPr>
            </w:pPr>
            <w:r>
              <w:rPr>
                <w:bCs/>
                <w:color w:val="191919"/>
              </w:rPr>
              <w:t>3</w:t>
            </w:r>
          </w:p>
        </w:tc>
        <w:tc>
          <w:tcPr>
            <w:tcW w:w="18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AA61B1" w14:textId="77777777" w:rsidR="00BD0E00" w:rsidRDefault="00BD0E00" w:rsidP="007C62DB">
            <w:r w:rsidRPr="00FB338B">
              <w:rPr>
                <w:rFonts w:ascii="Times New Roman" w:hAnsi="Times New Roman" w:cs="Times New Roman"/>
                <w:sz w:val="24"/>
                <w:szCs w:val="24"/>
              </w:rPr>
              <w:t>Познавательная игра</w:t>
            </w:r>
          </w:p>
        </w:tc>
        <w:tc>
          <w:tcPr>
            <w:tcW w:w="3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72C96C" w14:textId="77777777" w:rsidR="00BD0E00" w:rsidRDefault="00BD0E00" w:rsidP="007C62DB">
            <w:pPr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 w:val="16"/>
                <w:szCs w:val="16"/>
              </w:rPr>
            </w:pPr>
            <w:hyperlink r:id="rId309" w:history="1">
              <w:r>
                <w:rPr>
                  <w:rStyle w:val="a7"/>
                  <w:bCs/>
                  <w:sz w:val="16"/>
                  <w:szCs w:val="16"/>
                </w:rPr>
                <w:t>http://www.vneuroka.ru/mathematics.php</w:t>
              </w:r>
            </w:hyperlink>
          </w:p>
          <w:p w14:paraId="74A61377" w14:textId="77777777" w:rsidR="00BD0E00" w:rsidRDefault="00BD0E00" w:rsidP="007C62DB">
            <w:pPr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 w:val="16"/>
                <w:szCs w:val="16"/>
              </w:rPr>
            </w:pPr>
            <w:hyperlink r:id="rId310" w:history="1">
              <w:r>
                <w:rPr>
                  <w:rStyle w:val="a7"/>
                  <w:bCs/>
                  <w:sz w:val="16"/>
                  <w:szCs w:val="16"/>
                </w:rPr>
                <w:t>http://puzzle-ru.blogspot.com</w:t>
              </w:r>
            </w:hyperlink>
          </w:p>
          <w:p w14:paraId="2245B744" w14:textId="77777777" w:rsidR="00BD0E00" w:rsidRDefault="00BD0E00" w:rsidP="007C62DB">
            <w:pPr>
              <w:pStyle w:val="a5"/>
              <w:adjustRightInd w:val="0"/>
              <w:ind w:left="0"/>
              <w:jc w:val="both"/>
              <w:rPr>
                <w:bCs/>
                <w:color w:val="191919"/>
              </w:rPr>
            </w:pPr>
            <w:hyperlink r:id="rId311" w:history="1">
              <w:r>
                <w:rPr>
                  <w:rStyle w:val="a7"/>
                  <w:sz w:val="16"/>
                  <w:szCs w:val="16"/>
                </w:rPr>
                <w:t>http://uchitel.edu54.ru/node/16047?page=1</w:t>
              </w:r>
            </w:hyperlink>
          </w:p>
        </w:tc>
      </w:tr>
      <w:tr w:rsidR="00BD0E00" w14:paraId="7B90CD89" w14:textId="77777777" w:rsidTr="007C62DB">
        <w:trPr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8FA850" w14:textId="77777777" w:rsidR="00BD0E00" w:rsidRDefault="00BD0E00" w:rsidP="007C62DB">
            <w:pPr>
              <w:pStyle w:val="a5"/>
              <w:adjustRightInd w:val="0"/>
              <w:ind w:left="0"/>
              <w:jc w:val="both"/>
              <w:rPr>
                <w:bCs/>
                <w:color w:val="191919"/>
              </w:rPr>
            </w:pPr>
            <w:r>
              <w:rPr>
                <w:bCs/>
                <w:color w:val="191919"/>
              </w:rPr>
              <w:t>18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38D78E" w14:textId="77777777" w:rsidR="00BD0E00" w:rsidRDefault="00BD0E00" w:rsidP="007C62DB">
            <w:pPr>
              <w:pStyle w:val="a5"/>
              <w:adjustRightInd w:val="0"/>
              <w:ind w:left="0"/>
              <w:jc w:val="both"/>
              <w:rPr>
                <w:bCs/>
                <w:color w:val="191919"/>
              </w:rPr>
            </w:pPr>
            <w:r>
              <w:rPr>
                <w:bCs/>
                <w:color w:val="191919"/>
                <w:w w:val="105"/>
              </w:rPr>
              <w:t>Математическая копилка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B26244" w14:textId="77777777" w:rsidR="00BD0E00" w:rsidRDefault="00BD0E00" w:rsidP="007C62DB">
            <w:pPr>
              <w:pStyle w:val="a5"/>
              <w:adjustRightInd w:val="0"/>
              <w:ind w:left="0"/>
              <w:jc w:val="both"/>
              <w:rPr>
                <w:bCs/>
                <w:color w:val="191919"/>
              </w:rPr>
            </w:pPr>
            <w:r>
              <w:rPr>
                <w:bCs/>
                <w:color w:val="191919"/>
              </w:rPr>
              <w:t>1</w:t>
            </w:r>
          </w:p>
        </w:tc>
        <w:tc>
          <w:tcPr>
            <w:tcW w:w="18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7091F6" w14:textId="77777777" w:rsidR="00BD0E00" w:rsidRDefault="00BD0E00" w:rsidP="007C62DB">
            <w:r w:rsidRPr="006F48AD">
              <w:rPr>
                <w:rFonts w:ascii="Times New Roman" w:hAnsi="Times New Roman" w:cs="Times New Roman"/>
                <w:sz w:val="24"/>
                <w:szCs w:val="24"/>
              </w:rPr>
              <w:t>Познавательная игра</w:t>
            </w:r>
          </w:p>
        </w:tc>
        <w:tc>
          <w:tcPr>
            <w:tcW w:w="3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9C5A3D" w14:textId="77777777" w:rsidR="00BD0E00" w:rsidRDefault="00BD0E00" w:rsidP="007C62DB">
            <w:pPr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 w:val="16"/>
                <w:szCs w:val="16"/>
              </w:rPr>
            </w:pPr>
            <w:hyperlink r:id="rId312" w:history="1">
              <w:r>
                <w:rPr>
                  <w:rStyle w:val="a7"/>
                  <w:bCs/>
                  <w:sz w:val="16"/>
                  <w:szCs w:val="16"/>
                </w:rPr>
                <w:t>http://www.vneuroka.ru/mathematics.php</w:t>
              </w:r>
            </w:hyperlink>
          </w:p>
          <w:p w14:paraId="683EC820" w14:textId="77777777" w:rsidR="00BD0E00" w:rsidRDefault="00BD0E00" w:rsidP="007C62DB">
            <w:pPr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 w:val="16"/>
                <w:szCs w:val="16"/>
              </w:rPr>
            </w:pPr>
            <w:hyperlink r:id="rId313" w:history="1">
              <w:r>
                <w:rPr>
                  <w:rStyle w:val="a7"/>
                  <w:bCs/>
                  <w:sz w:val="16"/>
                  <w:szCs w:val="16"/>
                </w:rPr>
                <w:t>http://puzzle-ru.blogspot.com</w:t>
              </w:r>
            </w:hyperlink>
          </w:p>
          <w:p w14:paraId="4B90581A" w14:textId="77777777" w:rsidR="00BD0E00" w:rsidRDefault="00BD0E00" w:rsidP="007C62DB">
            <w:pPr>
              <w:pStyle w:val="a5"/>
              <w:adjustRightInd w:val="0"/>
              <w:ind w:left="0"/>
              <w:jc w:val="both"/>
              <w:rPr>
                <w:bCs/>
                <w:color w:val="191919"/>
              </w:rPr>
            </w:pPr>
            <w:hyperlink r:id="rId314" w:history="1">
              <w:r>
                <w:rPr>
                  <w:rStyle w:val="a7"/>
                  <w:sz w:val="16"/>
                  <w:szCs w:val="16"/>
                </w:rPr>
                <w:t>http://uchitel.edu54.ru/node/16047?page=1</w:t>
              </w:r>
            </w:hyperlink>
          </w:p>
        </w:tc>
      </w:tr>
      <w:tr w:rsidR="00BD0E00" w14:paraId="55563E59" w14:textId="77777777" w:rsidTr="007C62DB">
        <w:trPr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29F6C7" w14:textId="77777777" w:rsidR="00BD0E00" w:rsidRDefault="00BD0E00" w:rsidP="007C62DB">
            <w:pPr>
              <w:pStyle w:val="a5"/>
              <w:adjustRightInd w:val="0"/>
              <w:ind w:left="0"/>
              <w:jc w:val="both"/>
              <w:rPr>
                <w:bCs/>
                <w:color w:val="191919"/>
              </w:rPr>
            </w:pPr>
            <w:r>
              <w:rPr>
                <w:bCs/>
                <w:color w:val="191919"/>
              </w:rPr>
              <w:t>19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ED33CB" w14:textId="77777777" w:rsidR="00BD0E00" w:rsidRDefault="00BD0E00" w:rsidP="007C62DB">
            <w:pPr>
              <w:pStyle w:val="a5"/>
              <w:adjustRightInd w:val="0"/>
              <w:ind w:left="0"/>
              <w:jc w:val="both"/>
              <w:rPr>
                <w:bCs/>
                <w:color w:val="191919"/>
              </w:rPr>
            </w:pPr>
            <w:r>
              <w:rPr>
                <w:bCs/>
                <w:color w:val="191919"/>
                <w:w w:val="105"/>
              </w:rPr>
              <w:t>Какие слова спрятаны в таблице?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E8C432" w14:textId="77777777" w:rsidR="00BD0E00" w:rsidRDefault="00BD0E00" w:rsidP="007C62DB">
            <w:pPr>
              <w:pStyle w:val="a5"/>
              <w:adjustRightInd w:val="0"/>
              <w:ind w:left="0"/>
              <w:jc w:val="both"/>
              <w:rPr>
                <w:bCs/>
                <w:color w:val="191919"/>
              </w:rPr>
            </w:pPr>
            <w:r>
              <w:rPr>
                <w:bCs/>
                <w:color w:val="191919"/>
              </w:rPr>
              <w:t>1</w:t>
            </w:r>
          </w:p>
        </w:tc>
        <w:tc>
          <w:tcPr>
            <w:tcW w:w="18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BB76A6" w14:textId="77777777" w:rsidR="00BD0E00" w:rsidRDefault="00BD0E00" w:rsidP="007C62DB">
            <w:r w:rsidRPr="006F48AD">
              <w:rPr>
                <w:rFonts w:ascii="Times New Roman" w:hAnsi="Times New Roman" w:cs="Times New Roman"/>
                <w:sz w:val="24"/>
                <w:szCs w:val="24"/>
              </w:rPr>
              <w:t>Познавательная игра</w:t>
            </w:r>
          </w:p>
        </w:tc>
        <w:tc>
          <w:tcPr>
            <w:tcW w:w="3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C398E5" w14:textId="77777777" w:rsidR="00BD0E00" w:rsidRDefault="00BD0E00" w:rsidP="007C62DB">
            <w:pPr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 w:val="16"/>
                <w:szCs w:val="16"/>
              </w:rPr>
            </w:pPr>
            <w:hyperlink r:id="rId315" w:history="1">
              <w:r>
                <w:rPr>
                  <w:rStyle w:val="a7"/>
                  <w:bCs/>
                  <w:sz w:val="16"/>
                  <w:szCs w:val="16"/>
                </w:rPr>
                <w:t>http://www.vneuroka.ru/mathematics.php</w:t>
              </w:r>
            </w:hyperlink>
          </w:p>
          <w:p w14:paraId="0BCD53D3" w14:textId="77777777" w:rsidR="00BD0E00" w:rsidRDefault="00BD0E00" w:rsidP="007C62DB">
            <w:pPr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 w:val="16"/>
                <w:szCs w:val="16"/>
              </w:rPr>
            </w:pPr>
            <w:hyperlink r:id="rId316" w:history="1">
              <w:r>
                <w:rPr>
                  <w:rStyle w:val="a7"/>
                  <w:bCs/>
                  <w:sz w:val="16"/>
                  <w:szCs w:val="16"/>
                </w:rPr>
                <w:t>http://puzzle-ru.blogspot.com</w:t>
              </w:r>
            </w:hyperlink>
          </w:p>
          <w:p w14:paraId="5F1575D4" w14:textId="77777777" w:rsidR="00BD0E00" w:rsidRDefault="00BD0E00" w:rsidP="007C62DB">
            <w:pPr>
              <w:pStyle w:val="a5"/>
              <w:adjustRightInd w:val="0"/>
              <w:ind w:left="0"/>
              <w:jc w:val="both"/>
              <w:rPr>
                <w:bCs/>
                <w:color w:val="191919"/>
              </w:rPr>
            </w:pPr>
            <w:hyperlink r:id="rId317" w:history="1">
              <w:r>
                <w:rPr>
                  <w:rStyle w:val="a7"/>
                  <w:sz w:val="16"/>
                  <w:szCs w:val="16"/>
                </w:rPr>
                <w:t>http://uchitel.edu54.ru/node/16047?page=1</w:t>
              </w:r>
            </w:hyperlink>
          </w:p>
        </w:tc>
      </w:tr>
      <w:tr w:rsidR="00BD0E00" w14:paraId="063336A3" w14:textId="77777777" w:rsidTr="007C62DB">
        <w:trPr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A2D198" w14:textId="77777777" w:rsidR="00BD0E00" w:rsidRDefault="00BD0E00" w:rsidP="007C62DB">
            <w:pPr>
              <w:pStyle w:val="a5"/>
              <w:adjustRightInd w:val="0"/>
              <w:ind w:left="0"/>
              <w:jc w:val="both"/>
              <w:rPr>
                <w:bCs/>
                <w:color w:val="191919"/>
              </w:rPr>
            </w:pPr>
            <w:r>
              <w:rPr>
                <w:bCs/>
                <w:color w:val="191919"/>
              </w:rPr>
              <w:t>20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4F9853" w14:textId="77777777" w:rsidR="00BD0E00" w:rsidRDefault="00BD0E00" w:rsidP="007C62DB">
            <w:pPr>
              <w:pStyle w:val="a5"/>
              <w:adjustRightInd w:val="0"/>
              <w:ind w:left="0"/>
              <w:jc w:val="both"/>
              <w:rPr>
                <w:bCs/>
                <w:color w:val="191919"/>
              </w:rPr>
            </w:pPr>
            <w:r>
              <w:rPr>
                <w:bCs/>
                <w:color w:val="191919"/>
                <w:w w:val="105"/>
              </w:rPr>
              <w:t>«Математика — наш друг!»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937568" w14:textId="77777777" w:rsidR="00BD0E00" w:rsidRDefault="00BD0E00" w:rsidP="007C62DB">
            <w:pPr>
              <w:pStyle w:val="a5"/>
              <w:adjustRightInd w:val="0"/>
              <w:ind w:left="0"/>
              <w:jc w:val="both"/>
              <w:rPr>
                <w:bCs/>
                <w:color w:val="191919"/>
              </w:rPr>
            </w:pPr>
            <w:r>
              <w:rPr>
                <w:bCs/>
                <w:color w:val="191919"/>
              </w:rPr>
              <w:t>1</w:t>
            </w:r>
          </w:p>
        </w:tc>
        <w:tc>
          <w:tcPr>
            <w:tcW w:w="18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0BD4AB" w14:textId="77777777" w:rsidR="00BD0E00" w:rsidRDefault="00BD0E00" w:rsidP="007C62DB">
            <w:r w:rsidRPr="006F48AD">
              <w:rPr>
                <w:rFonts w:ascii="Times New Roman" w:hAnsi="Times New Roman" w:cs="Times New Roman"/>
                <w:sz w:val="24"/>
                <w:szCs w:val="24"/>
              </w:rPr>
              <w:t>Познавательная игра</w:t>
            </w:r>
          </w:p>
        </w:tc>
        <w:tc>
          <w:tcPr>
            <w:tcW w:w="3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EAA5AB" w14:textId="77777777" w:rsidR="00BD0E00" w:rsidRDefault="00BD0E00" w:rsidP="007C62DB">
            <w:pPr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 w:val="16"/>
                <w:szCs w:val="16"/>
              </w:rPr>
            </w:pPr>
            <w:hyperlink r:id="rId318" w:history="1">
              <w:r>
                <w:rPr>
                  <w:rStyle w:val="a7"/>
                  <w:bCs/>
                  <w:sz w:val="16"/>
                  <w:szCs w:val="16"/>
                </w:rPr>
                <w:t>http://www.vneuroka.ru/mathematics.php</w:t>
              </w:r>
            </w:hyperlink>
          </w:p>
          <w:p w14:paraId="39E29392" w14:textId="77777777" w:rsidR="00BD0E00" w:rsidRDefault="00BD0E00" w:rsidP="007C62DB">
            <w:pPr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 w:val="16"/>
                <w:szCs w:val="16"/>
              </w:rPr>
            </w:pPr>
            <w:hyperlink r:id="rId319" w:history="1">
              <w:r>
                <w:rPr>
                  <w:rStyle w:val="a7"/>
                  <w:bCs/>
                  <w:sz w:val="16"/>
                  <w:szCs w:val="16"/>
                </w:rPr>
                <w:t>http://puzzle-ru.blogspot.com</w:t>
              </w:r>
            </w:hyperlink>
          </w:p>
          <w:p w14:paraId="44442B05" w14:textId="77777777" w:rsidR="00BD0E00" w:rsidRDefault="00BD0E00" w:rsidP="007C62DB">
            <w:pPr>
              <w:pStyle w:val="a5"/>
              <w:adjustRightInd w:val="0"/>
              <w:ind w:left="0"/>
              <w:jc w:val="both"/>
              <w:rPr>
                <w:bCs/>
                <w:color w:val="191919"/>
              </w:rPr>
            </w:pPr>
            <w:hyperlink r:id="rId320" w:history="1">
              <w:r>
                <w:rPr>
                  <w:rStyle w:val="a7"/>
                  <w:sz w:val="16"/>
                  <w:szCs w:val="16"/>
                </w:rPr>
                <w:t>http://uchitel.edu54.ru/node/16047?page=1</w:t>
              </w:r>
            </w:hyperlink>
          </w:p>
        </w:tc>
      </w:tr>
      <w:tr w:rsidR="00BD0E00" w14:paraId="1C1846B9" w14:textId="77777777" w:rsidTr="007C62DB">
        <w:trPr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C3BA31" w14:textId="77777777" w:rsidR="00BD0E00" w:rsidRDefault="00BD0E00" w:rsidP="007C62DB">
            <w:pPr>
              <w:pStyle w:val="a5"/>
              <w:adjustRightInd w:val="0"/>
              <w:ind w:left="0"/>
              <w:jc w:val="both"/>
              <w:rPr>
                <w:bCs/>
                <w:color w:val="191919"/>
              </w:rPr>
            </w:pPr>
            <w:r>
              <w:rPr>
                <w:bCs/>
                <w:color w:val="191919"/>
              </w:rPr>
              <w:t>21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CAE5BB" w14:textId="77777777" w:rsidR="00BD0E00" w:rsidRDefault="00BD0E00" w:rsidP="007C62DB">
            <w:pPr>
              <w:pStyle w:val="a5"/>
              <w:adjustRightInd w:val="0"/>
              <w:ind w:left="0"/>
              <w:jc w:val="both"/>
              <w:rPr>
                <w:bCs/>
                <w:color w:val="191919"/>
              </w:rPr>
            </w:pPr>
            <w:r>
              <w:rPr>
                <w:bCs/>
                <w:color w:val="191919"/>
                <w:w w:val="105"/>
              </w:rPr>
              <w:t>Решай, отгадывай, считай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DC218F" w14:textId="77777777" w:rsidR="00BD0E00" w:rsidRDefault="00BD0E00" w:rsidP="007C62DB">
            <w:pPr>
              <w:pStyle w:val="a5"/>
              <w:adjustRightInd w:val="0"/>
              <w:ind w:left="0"/>
              <w:jc w:val="both"/>
              <w:rPr>
                <w:bCs/>
                <w:color w:val="191919"/>
              </w:rPr>
            </w:pPr>
            <w:r>
              <w:rPr>
                <w:bCs/>
                <w:color w:val="191919"/>
              </w:rPr>
              <w:t>1</w:t>
            </w:r>
          </w:p>
        </w:tc>
        <w:tc>
          <w:tcPr>
            <w:tcW w:w="18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0030B5" w14:textId="77777777" w:rsidR="00BD0E00" w:rsidRDefault="00BD0E00" w:rsidP="007C62DB">
            <w:r w:rsidRPr="006F48AD">
              <w:rPr>
                <w:rFonts w:ascii="Times New Roman" w:hAnsi="Times New Roman" w:cs="Times New Roman"/>
                <w:sz w:val="24"/>
                <w:szCs w:val="24"/>
              </w:rPr>
              <w:t>Познавательная игра</w:t>
            </w:r>
          </w:p>
        </w:tc>
        <w:tc>
          <w:tcPr>
            <w:tcW w:w="3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596DB7" w14:textId="77777777" w:rsidR="00BD0E00" w:rsidRDefault="00BD0E00" w:rsidP="007C62DB">
            <w:pPr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 w:val="16"/>
                <w:szCs w:val="16"/>
              </w:rPr>
            </w:pPr>
            <w:hyperlink r:id="rId321" w:history="1">
              <w:r>
                <w:rPr>
                  <w:rStyle w:val="a7"/>
                  <w:bCs/>
                  <w:sz w:val="16"/>
                  <w:szCs w:val="16"/>
                </w:rPr>
                <w:t>http://www.vneuroka.ru/mathematics.php</w:t>
              </w:r>
            </w:hyperlink>
          </w:p>
          <w:p w14:paraId="2DD2D6C7" w14:textId="77777777" w:rsidR="00BD0E00" w:rsidRDefault="00BD0E00" w:rsidP="007C62DB">
            <w:pPr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 w:val="16"/>
                <w:szCs w:val="16"/>
              </w:rPr>
            </w:pPr>
            <w:hyperlink r:id="rId322" w:history="1">
              <w:r>
                <w:rPr>
                  <w:rStyle w:val="a7"/>
                  <w:bCs/>
                  <w:sz w:val="16"/>
                  <w:szCs w:val="16"/>
                </w:rPr>
                <w:t>http://puzzle-ru.blogspot.com</w:t>
              </w:r>
            </w:hyperlink>
          </w:p>
          <w:p w14:paraId="0C866D35" w14:textId="77777777" w:rsidR="00BD0E00" w:rsidRDefault="00BD0E00" w:rsidP="007C62DB">
            <w:pPr>
              <w:pStyle w:val="a5"/>
              <w:adjustRightInd w:val="0"/>
              <w:ind w:left="0"/>
              <w:jc w:val="both"/>
              <w:rPr>
                <w:bCs/>
                <w:color w:val="191919"/>
              </w:rPr>
            </w:pPr>
            <w:hyperlink r:id="rId323" w:history="1">
              <w:r>
                <w:rPr>
                  <w:rStyle w:val="a7"/>
                  <w:sz w:val="16"/>
                  <w:szCs w:val="16"/>
                </w:rPr>
                <w:t>http://uchitel.edu54.ru/node/16047?page=1</w:t>
              </w:r>
            </w:hyperlink>
          </w:p>
        </w:tc>
      </w:tr>
      <w:tr w:rsidR="00BD0E00" w14:paraId="13EE16C6" w14:textId="77777777" w:rsidTr="007C62DB">
        <w:trPr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5DF116" w14:textId="77777777" w:rsidR="00BD0E00" w:rsidRDefault="00BD0E00" w:rsidP="007C62DB">
            <w:pPr>
              <w:pStyle w:val="a5"/>
              <w:adjustRightInd w:val="0"/>
              <w:ind w:left="0"/>
              <w:jc w:val="both"/>
              <w:rPr>
                <w:bCs/>
                <w:color w:val="191919"/>
              </w:rPr>
            </w:pPr>
            <w:r>
              <w:rPr>
                <w:bCs/>
                <w:color w:val="191919"/>
              </w:rPr>
              <w:t>22-23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F6B694" w14:textId="77777777" w:rsidR="00BD0E00" w:rsidRDefault="00BD0E00" w:rsidP="007C62DB">
            <w:pPr>
              <w:pStyle w:val="a5"/>
              <w:adjustRightInd w:val="0"/>
              <w:ind w:left="0"/>
              <w:jc w:val="both"/>
              <w:rPr>
                <w:bCs/>
                <w:color w:val="191919"/>
              </w:rPr>
            </w:pPr>
            <w:r>
              <w:rPr>
                <w:bCs/>
                <w:color w:val="191919"/>
                <w:w w:val="105"/>
              </w:rPr>
              <w:t>В царстве смекалки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C72097" w14:textId="77777777" w:rsidR="00BD0E00" w:rsidRDefault="00BD0E00" w:rsidP="007C62DB">
            <w:pPr>
              <w:pStyle w:val="a5"/>
              <w:adjustRightInd w:val="0"/>
              <w:ind w:left="0"/>
              <w:jc w:val="both"/>
              <w:rPr>
                <w:bCs/>
                <w:color w:val="191919"/>
              </w:rPr>
            </w:pPr>
            <w:r>
              <w:rPr>
                <w:bCs/>
                <w:color w:val="191919"/>
              </w:rPr>
              <w:t>2</w:t>
            </w:r>
          </w:p>
        </w:tc>
        <w:tc>
          <w:tcPr>
            <w:tcW w:w="18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39E5A6" w14:textId="77777777" w:rsidR="00BD0E00" w:rsidRDefault="00BD0E00" w:rsidP="007C62DB">
            <w:r w:rsidRPr="006F48AD">
              <w:rPr>
                <w:rFonts w:ascii="Times New Roman" w:hAnsi="Times New Roman" w:cs="Times New Roman"/>
                <w:sz w:val="24"/>
                <w:szCs w:val="24"/>
              </w:rPr>
              <w:t>Познавательная игра</w:t>
            </w:r>
          </w:p>
        </w:tc>
        <w:tc>
          <w:tcPr>
            <w:tcW w:w="3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2BCBE7" w14:textId="77777777" w:rsidR="00BD0E00" w:rsidRDefault="00BD0E00" w:rsidP="007C62DB">
            <w:pPr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 w:val="16"/>
                <w:szCs w:val="16"/>
              </w:rPr>
            </w:pPr>
            <w:hyperlink r:id="rId324" w:history="1">
              <w:r>
                <w:rPr>
                  <w:rStyle w:val="a7"/>
                  <w:bCs/>
                  <w:sz w:val="16"/>
                  <w:szCs w:val="16"/>
                </w:rPr>
                <w:t>http://www.vneuroka.ru/mathematics.php</w:t>
              </w:r>
            </w:hyperlink>
          </w:p>
          <w:p w14:paraId="643A120A" w14:textId="77777777" w:rsidR="00BD0E00" w:rsidRDefault="00BD0E00" w:rsidP="007C62DB">
            <w:pPr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 w:val="16"/>
                <w:szCs w:val="16"/>
              </w:rPr>
            </w:pPr>
            <w:hyperlink r:id="rId325" w:history="1">
              <w:r>
                <w:rPr>
                  <w:rStyle w:val="a7"/>
                  <w:bCs/>
                  <w:sz w:val="16"/>
                  <w:szCs w:val="16"/>
                </w:rPr>
                <w:t>http://puzzle-ru.blogspot.com</w:t>
              </w:r>
            </w:hyperlink>
          </w:p>
          <w:p w14:paraId="22D30185" w14:textId="77777777" w:rsidR="00BD0E00" w:rsidRDefault="00BD0E00" w:rsidP="007C62DB">
            <w:pPr>
              <w:pStyle w:val="a5"/>
              <w:adjustRightInd w:val="0"/>
              <w:ind w:left="0"/>
              <w:jc w:val="both"/>
              <w:rPr>
                <w:bCs/>
                <w:color w:val="191919"/>
              </w:rPr>
            </w:pPr>
            <w:hyperlink r:id="rId326" w:history="1">
              <w:r>
                <w:rPr>
                  <w:rStyle w:val="a7"/>
                  <w:sz w:val="16"/>
                  <w:szCs w:val="16"/>
                </w:rPr>
                <w:t>http://uchitel.edu54.ru/node/16047?page=1</w:t>
              </w:r>
            </w:hyperlink>
          </w:p>
        </w:tc>
      </w:tr>
      <w:tr w:rsidR="00BD0E00" w14:paraId="63658965" w14:textId="77777777" w:rsidTr="007C62DB">
        <w:trPr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EC5A09" w14:textId="77777777" w:rsidR="00BD0E00" w:rsidRDefault="00BD0E00" w:rsidP="007C62DB">
            <w:pPr>
              <w:pStyle w:val="a5"/>
              <w:adjustRightInd w:val="0"/>
              <w:ind w:left="0"/>
              <w:jc w:val="both"/>
              <w:rPr>
                <w:bCs/>
                <w:color w:val="191919"/>
              </w:rPr>
            </w:pPr>
            <w:r>
              <w:rPr>
                <w:bCs/>
                <w:color w:val="191919"/>
              </w:rPr>
              <w:t>24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46D647" w14:textId="77777777" w:rsidR="00BD0E00" w:rsidRDefault="00BD0E00" w:rsidP="007C62DB">
            <w:pPr>
              <w:pStyle w:val="a5"/>
              <w:adjustRightInd w:val="0"/>
              <w:ind w:left="0"/>
              <w:jc w:val="both"/>
              <w:rPr>
                <w:bCs/>
                <w:color w:val="191919"/>
              </w:rPr>
            </w:pPr>
            <w:r>
              <w:rPr>
                <w:bCs/>
                <w:color w:val="191919"/>
                <w:w w:val="105"/>
              </w:rPr>
              <w:t>Числовые головоломки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970E73" w14:textId="77777777" w:rsidR="00BD0E00" w:rsidRDefault="00BD0E00" w:rsidP="007C62DB">
            <w:pPr>
              <w:pStyle w:val="a5"/>
              <w:adjustRightInd w:val="0"/>
              <w:ind w:left="0"/>
              <w:jc w:val="both"/>
              <w:rPr>
                <w:bCs/>
                <w:color w:val="191919"/>
              </w:rPr>
            </w:pPr>
            <w:r>
              <w:rPr>
                <w:bCs/>
                <w:color w:val="191919"/>
              </w:rPr>
              <w:t>1</w:t>
            </w:r>
          </w:p>
        </w:tc>
        <w:tc>
          <w:tcPr>
            <w:tcW w:w="18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123582" w14:textId="77777777" w:rsidR="00BD0E00" w:rsidRDefault="00BD0E00" w:rsidP="007C62DB">
            <w:r w:rsidRPr="006F48AD">
              <w:rPr>
                <w:rFonts w:ascii="Times New Roman" w:hAnsi="Times New Roman" w:cs="Times New Roman"/>
                <w:sz w:val="24"/>
                <w:szCs w:val="24"/>
              </w:rPr>
              <w:t>Познавательная игра</w:t>
            </w:r>
          </w:p>
        </w:tc>
        <w:tc>
          <w:tcPr>
            <w:tcW w:w="3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9B8D00" w14:textId="77777777" w:rsidR="00BD0E00" w:rsidRDefault="00BD0E00" w:rsidP="007C62DB">
            <w:pPr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 w:val="16"/>
                <w:szCs w:val="16"/>
              </w:rPr>
            </w:pPr>
            <w:hyperlink r:id="rId327" w:history="1">
              <w:r>
                <w:rPr>
                  <w:rStyle w:val="a7"/>
                  <w:bCs/>
                  <w:sz w:val="16"/>
                  <w:szCs w:val="16"/>
                </w:rPr>
                <w:t>http://www.vneuroka.ru/mathematics.php</w:t>
              </w:r>
            </w:hyperlink>
          </w:p>
          <w:p w14:paraId="7A7D0B7E" w14:textId="77777777" w:rsidR="00BD0E00" w:rsidRDefault="00BD0E00" w:rsidP="007C62DB">
            <w:pPr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 w:val="16"/>
                <w:szCs w:val="16"/>
              </w:rPr>
            </w:pPr>
            <w:hyperlink r:id="rId328" w:history="1">
              <w:r>
                <w:rPr>
                  <w:rStyle w:val="a7"/>
                  <w:bCs/>
                  <w:sz w:val="16"/>
                  <w:szCs w:val="16"/>
                </w:rPr>
                <w:t>http://puzzle-ru.blogspot.com</w:t>
              </w:r>
            </w:hyperlink>
          </w:p>
          <w:p w14:paraId="2A2EE074" w14:textId="77777777" w:rsidR="00BD0E00" w:rsidRDefault="00BD0E00" w:rsidP="007C62DB">
            <w:pPr>
              <w:pStyle w:val="a5"/>
              <w:adjustRightInd w:val="0"/>
              <w:ind w:left="0"/>
              <w:jc w:val="both"/>
              <w:rPr>
                <w:bCs/>
                <w:color w:val="191919"/>
              </w:rPr>
            </w:pPr>
            <w:hyperlink r:id="rId329" w:history="1">
              <w:r>
                <w:rPr>
                  <w:rStyle w:val="a7"/>
                  <w:sz w:val="16"/>
                  <w:szCs w:val="16"/>
                </w:rPr>
                <w:t>http://uchitel.edu54.ru/node/16047?page=1</w:t>
              </w:r>
            </w:hyperlink>
          </w:p>
        </w:tc>
      </w:tr>
      <w:tr w:rsidR="00BD0E00" w14:paraId="31D2076B" w14:textId="77777777" w:rsidTr="007C62DB">
        <w:trPr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54DDEE" w14:textId="77777777" w:rsidR="00BD0E00" w:rsidRDefault="00BD0E00" w:rsidP="007C62DB">
            <w:pPr>
              <w:pStyle w:val="a5"/>
              <w:adjustRightInd w:val="0"/>
              <w:ind w:left="0"/>
              <w:jc w:val="both"/>
              <w:rPr>
                <w:bCs/>
                <w:color w:val="191919"/>
              </w:rPr>
            </w:pPr>
            <w:r>
              <w:rPr>
                <w:bCs/>
                <w:color w:val="191919"/>
              </w:rPr>
              <w:lastRenderedPageBreak/>
              <w:t>25-26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D2BF10" w14:textId="77777777" w:rsidR="00BD0E00" w:rsidRDefault="00BD0E00" w:rsidP="007C62DB">
            <w:pPr>
              <w:pStyle w:val="a5"/>
              <w:adjustRightInd w:val="0"/>
              <w:ind w:left="0"/>
              <w:jc w:val="both"/>
              <w:rPr>
                <w:bCs/>
                <w:color w:val="191919"/>
              </w:rPr>
            </w:pPr>
            <w:r>
              <w:rPr>
                <w:bCs/>
                <w:color w:val="191919"/>
                <w:w w:val="105"/>
              </w:rPr>
              <w:t>Мир занимательных задач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F8AD37" w14:textId="77777777" w:rsidR="00BD0E00" w:rsidRDefault="00BD0E00" w:rsidP="007C62DB">
            <w:pPr>
              <w:pStyle w:val="a5"/>
              <w:adjustRightInd w:val="0"/>
              <w:ind w:left="0"/>
              <w:jc w:val="both"/>
              <w:rPr>
                <w:bCs/>
                <w:color w:val="191919"/>
              </w:rPr>
            </w:pPr>
            <w:r>
              <w:rPr>
                <w:bCs/>
                <w:color w:val="191919"/>
              </w:rPr>
              <w:t>2</w:t>
            </w:r>
          </w:p>
        </w:tc>
        <w:tc>
          <w:tcPr>
            <w:tcW w:w="18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1A001B" w14:textId="77777777" w:rsidR="00BD0E00" w:rsidRDefault="00BD0E00" w:rsidP="007C62DB">
            <w:r w:rsidRPr="006F48AD">
              <w:rPr>
                <w:rFonts w:ascii="Times New Roman" w:hAnsi="Times New Roman" w:cs="Times New Roman"/>
                <w:sz w:val="24"/>
                <w:szCs w:val="24"/>
              </w:rPr>
              <w:t>Познавательная игра</w:t>
            </w:r>
          </w:p>
        </w:tc>
        <w:tc>
          <w:tcPr>
            <w:tcW w:w="3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82DF95" w14:textId="77777777" w:rsidR="00BD0E00" w:rsidRDefault="00BD0E00" w:rsidP="007C62DB">
            <w:pPr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 w:val="16"/>
                <w:szCs w:val="16"/>
              </w:rPr>
            </w:pPr>
            <w:hyperlink r:id="rId330" w:history="1">
              <w:r>
                <w:rPr>
                  <w:rStyle w:val="a7"/>
                  <w:bCs/>
                  <w:sz w:val="16"/>
                  <w:szCs w:val="16"/>
                </w:rPr>
                <w:t>http://www.vneuroka.ru/mathematics.php</w:t>
              </w:r>
            </w:hyperlink>
          </w:p>
          <w:p w14:paraId="40C80D74" w14:textId="77777777" w:rsidR="00BD0E00" w:rsidRDefault="00BD0E00" w:rsidP="007C62DB">
            <w:pPr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 w:val="16"/>
                <w:szCs w:val="16"/>
              </w:rPr>
            </w:pPr>
            <w:hyperlink r:id="rId331" w:history="1">
              <w:r>
                <w:rPr>
                  <w:rStyle w:val="a7"/>
                  <w:bCs/>
                  <w:sz w:val="16"/>
                  <w:szCs w:val="16"/>
                </w:rPr>
                <w:t>http://puzzle-ru.blogspot.com</w:t>
              </w:r>
            </w:hyperlink>
          </w:p>
          <w:p w14:paraId="55B8E911" w14:textId="77777777" w:rsidR="00BD0E00" w:rsidRDefault="00BD0E00" w:rsidP="007C62DB">
            <w:pPr>
              <w:pStyle w:val="a5"/>
              <w:adjustRightInd w:val="0"/>
              <w:ind w:left="0"/>
              <w:jc w:val="both"/>
              <w:rPr>
                <w:bCs/>
                <w:color w:val="191919"/>
              </w:rPr>
            </w:pPr>
            <w:hyperlink r:id="rId332" w:history="1">
              <w:r>
                <w:rPr>
                  <w:rStyle w:val="a7"/>
                  <w:sz w:val="16"/>
                  <w:szCs w:val="16"/>
                </w:rPr>
                <w:t>http://uchitel.edu54.ru/node/16047?page=1</w:t>
              </w:r>
            </w:hyperlink>
          </w:p>
        </w:tc>
      </w:tr>
      <w:tr w:rsidR="00BD0E00" w14:paraId="3B67FBA5" w14:textId="77777777" w:rsidTr="007C62DB">
        <w:trPr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737055" w14:textId="77777777" w:rsidR="00BD0E00" w:rsidRDefault="00BD0E00" w:rsidP="007C62DB">
            <w:pPr>
              <w:pStyle w:val="a5"/>
              <w:adjustRightInd w:val="0"/>
              <w:ind w:left="0"/>
              <w:jc w:val="both"/>
              <w:rPr>
                <w:bCs/>
                <w:color w:val="191919"/>
              </w:rPr>
            </w:pPr>
            <w:r>
              <w:rPr>
                <w:bCs/>
                <w:color w:val="191919"/>
              </w:rPr>
              <w:t>27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A94C44" w14:textId="77777777" w:rsidR="00BD0E00" w:rsidRDefault="00BD0E00" w:rsidP="007C62DB">
            <w:pPr>
              <w:pStyle w:val="a5"/>
              <w:adjustRightInd w:val="0"/>
              <w:ind w:left="0"/>
              <w:jc w:val="both"/>
              <w:rPr>
                <w:bCs/>
                <w:color w:val="191919"/>
              </w:rPr>
            </w:pPr>
            <w:r>
              <w:rPr>
                <w:bCs/>
                <w:color w:val="191919"/>
                <w:w w:val="105"/>
              </w:rPr>
              <w:t>Математические фокусы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DF88F3" w14:textId="77777777" w:rsidR="00BD0E00" w:rsidRDefault="00BD0E00" w:rsidP="007C62DB">
            <w:pPr>
              <w:pStyle w:val="a5"/>
              <w:adjustRightInd w:val="0"/>
              <w:ind w:left="0"/>
              <w:jc w:val="both"/>
              <w:rPr>
                <w:bCs/>
                <w:color w:val="191919"/>
              </w:rPr>
            </w:pPr>
            <w:r>
              <w:rPr>
                <w:bCs/>
                <w:color w:val="191919"/>
              </w:rPr>
              <w:t>1</w:t>
            </w:r>
          </w:p>
        </w:tc>
        <w:tc>
          <w:tcPr>
            <w:tcW w:w="18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958740" w14:textId="77777777" w:rsidR="00BD0E00" w:rsidRDefault="00BD0E00" w:rsidP="007C62DB">
            <w:r w:rsidRPr="006F48AD">
              <w:rPr>
                <w:rFonts w:ascii="Times New Roman" w:hAnsi="Times New Roman" w:cs="Times New Roman"/>
                <w:sz w:val="24"/>
                <w:szCs w:val="24"/>
              </w:rPr>
              <w:t>Познавательная игра</w:t>
            </w:r>
          </w:p>
        </w:tc>
        <w:tc>
          <w:tcPr>
            <w:tcW w:w="3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728C33" w14:textId="77777777" w:rsidR="00BD0E00" w:rsidRDefault="00BD0E00" w:rsidP="007C62DB">
            <w:pPr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 w:val="16"/>
                <w:szCs w:val="16"/>
              </w:rPr>
            </w:pPr>
            <w:hyperlink r:id="rId333" w:history="1">
              <w:r>
                <w:rPr>
                  <w:rStyle w:val="a7"/>
                  <w:bCs/>
                  <w:sz w:val="16"/>
                  <w:szCs w:val="16"/>
                </w:rPr>
                <w:t>http://www.vneuroka.ru/mathematics.php</w:t>
              </w:r>
            </w:hyperlink>
          </w:p>
          <w:p w14:paraId="0779543A" w14:textId="77777777" w:rsidR="00BD0E00" w:rsidRDefault="00BD0E00" w:rsidP="007C62DB">
            <w:pPr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 w:val="16"/>
                <w:szCs w:val="16"/>
              </w:rPr>
            </w:pPr>
            <w:hyperlink r:id="rId334" w:history="1">
              <w:r>
                <w:rPr>
                  <w:rStyle w:val="a7"/>
                  <w:bCs/>
                  <w:sz w:val="16"/>
                  <w:szCs w:val="16"/>
                </w:rPr>
                <w:t>http://puzzle-ru.blogspot.com</w:t>
              </w:r>
            </w:hyperlink>
          </w:p>
          <w:p w14:paraId="54A0E46D" w14:textId="77777777" w:rsidR="00BD0E00" w:rsidRDefault="00BD0E00" w:rsidP="007C62DB">
            <w:pPr>
              <w:pStyle w:val="a5"/>
              <w:adjustRightInd w:val="0"/>
              <w:ind w:left="0"/>
              <w:jc w:val="both"/>
              <w:rPr>
                <w:bCs/>
                <w:color w:val="191919"/>
              </w:rPr>
            </w:pPr>
            <w:hyperlink r:id="rId335" w:history="1">
              <w:r>
                <w:rPr>
                  <w:rStyle w:val="a7"/>
                  <w:sz w:val="16"/>
                  <w:szCs w:val="16"/>
                </w:rPr>
                <w:t>http://uchitel.edu54.ru/node/16047?page=1</w:t>
              </w:r>
            </w:hyperlink>
          </w:p>
        </w:tc>
      </w:tr>
      <w:tr w:rsidR="00BD0E00" w14:paraId="1E5D7DE6" w14:textId="77777777" w:rsidTr="007C62DB">
        <w:trPr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2DBED0" w14:textId="77777777" w:rsidR="00BD0E00" w:rsidRDefault="00BD0E00" w:rsidP="007C62DB">
            <w:pPr>
              <w:pStyle w:val="a5"/>
              <w:adjustRightInd w:val="0"/>
              <w:ind w:left="0"/>
              <w:jc w:val="both"/>
              <w:rPr>
                <w:bCs/>
                <w:color w:val="191919"/>
              </w:rPr>
            </w:pPr>
            <w:r>
              <w:rPr>
                <w:bCs/>
                <w:color w:val="191919"/>
              </w:rPr>
              <w:t>28-29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FDEB2F" w14:textId="77777777" w:rsidR="00BD0E00" w:rsidRDefault="00BD0E00" w:rsidP="007C62DB">
            <w:pPr>
              <w:pStyle w:val="a5"/>
              <w:adjustRightInd w:val="0"/>
              <w:ind w:left="0"/>
              <w:jc w:val="both"/>
              <w:rPr>
                <w:bCs/>
                <w:color w:val="191919"/>
              </w:rPr>
            </w:pPr>
            <w:r>
              <w:rPr>
                <w:bCs/>
                <w:color w:val="191919"/>
                <w:w w:val="105"/>
              </w:rPr>
              <w:t>Интеллектуальная разминка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3437B4" w14:textId="77777777" w:rsidR="00BD0E00" w:rsidRDefault="00BD0E00" w:rsidP="007C62DB">
            <w:pPr>
              <w:pStyle w:val="a5"/>
              <w:adjustRightInd w:val="0"/>
              <w:ind w:left="0"/>
              <w:jc w:val="both"/>
              <w:rPr>
                <w:bCs/>
                <w:color w:val="191919"/>
              </w:rPr>
            </w:pPr>
            <w:r>
              <w:rPr>
                <w:bCs/>
                <w:color w:val="191919"/>
              </w:rPr>
              <w:t>2</w:t>
            </w:r>
          </w:p>
        </w:tc>
        <w:tc>
          <w:tcPr>
            <w:tcW w:w="18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49AEC2" w14:textId="77777777" w:rsidR="00BD0E00" w:rsidRDefault="00BD0E00" w:rsidP="007C62DB">
            <w:r w:rsidRPr="006F48AD">
              <w:rPr>
                <w:rFonts w:ascii="Times New Roman" w:hAnsi="Times New Roman" w:cs="Times New Roman"/>
                <w:sz w:val="24"/>
                <w:szCs w:val="24"/>
              </w:rPr>
              <w:t>Познавательная игра</w:t>
            </w:r>
          </w:p>
        </w:tc>
        <w:tc>
          <w:tcPr>
            <w:tcW w:w="3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C2356D" w14:textId="77777777" w:rsidR="00BD0E00" w:rsidRDefault="00BD0E00" w:rsidP="007C62DB">
            <w:pPr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 w:val="16"/>
                <w:szCs w:val="16"/>
              </w:rPr>
            </w:pPr>
            <w:hyperlink r:id="rId336" w:history="1">
              <w:r>
                <w:rPr>
                  <w:rStyle w:val="a7"/>
                  <w:bCs/>
                  <w:sz w:val="16"/>
                  <w:szCs w:val="16"/>
                </w:rPr>
                <w:t>http://www.vneuroka.ru/mathematics.php</w:t>
              </w:r>
            </w:hyperlink>
          </w:p>
          <w:p w14:paraId="04885C82" w14:textId="77777777" w:rsidR="00BD0E00" w:rsidRDefault="00BD0E00" w:rsidP="007C62DB">
            <w:pPr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 w:val="16"/>
                <w:szCs w:val="16"/>
              </w:rPr>
            </w:pPr>
            <w:hyperlink r:id="rId337" w:history="1">
              <w:r>
                <w:rPr>
                  <w:rStyle w:val="a7"/>
                  <w:bCs/>
                  <w:sz w:val="16"/>
                  <w:szCs w:val="16"/>
                </w:rPr>
                <w:t>http://puzzle-ru.blogspot.com</w:t>
              </w:r>
            </w:hyperlink>
          </w:p>
          <w:p w14:paraId="7E51ACC2" w14:textId="77777777" w:rsidR="00BD0E00" w:rsidRDefault="00BD0E00" w:rsidP="007C62DB">
            <w:pPr>
              <w:pStyle w:val="a5"/>
              <w:adjustRightInd w:val="0"/>
              <w:ind w:left="0"/>
              <w:jc w:val="both"/>
              <w:rPr>
                <w:bCs/>
                <w:color w:val="191919"/>
              </w:rPr>
            </w:pPr>
            <w:hyperlink r:id="rId338" w:history="1">
              <w:r>
                <w:rPr>
                  <w:rStyle w:val="a7"/>
                  <w:sz w:val="16"/>
                  <w:szCs w:val="16"/>
                </w:rPr>
                <w:t>http://uchitel.edu54.ru/node/16047?page=1</w:t>
              </w:r>
            </w:hyperlink>
          </w:p>
        </w:tc>
      </w:tr>
      <w:tr w:rsidR="00BD0E00" w14:paraId="1D88EA11" w14:textId="77777777" w:rsidTr="007C62DB">
        <w:trPr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B397EE" w14:textId="77777777" w:rsidR="00BD0E00" w:rsidRDefault="00BD0E00" w:rsidP="007C62DB">
            <w:pPr>
              <w:pStyle w:val="a5"/>
              <w:adjustRightInd w:val="0"/>
              <w:ind w:left="0"/>
              <w:jc w:val="both"/>
              <w:rPr>
                <w:bCs/>
                <w:color w:val="191919"/>
              </w:rPr>
            </w:pPr>
            <w:r>
              <w:rPr>
                <w:bCs/>
                <w:color w:val="191919"/>
              </w:rPr>
              <w:t>30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D841DB" w14:textId="77777777" w:rsidR="00BD0E00" w:rsidRDefault="00BD0E00" w:rsidP="007C62DB">
            <w:pPr>
              <w:pStyle w:val="a5"/>
              <w:adjustRightInd w:val="0"/>
              <w:ind w:left="0"/>
              <w:jc w:val="both"/>
              <w:rPr>
                <w:bCs/>
                <w:color w:val="191919"/>
              </w:rPr>
            </w:pPr>
            <w:r>
              <w:rPr>
                <w:bCs/>
                <w:color w:val="191919"/>
                <w:w w:val="105"/>
              </w:rPr>
              <w:t>Блиц-турнир по решению задач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633178" w14:textId="77777777" w:rsidR="00BD0E00" w:rsidRDefault="00BD0E00" w:rsidP="007C62DB">
            <w:pPr>
              <w:pStyle w:val="a5"/>
              <w:adjustRightInd w:val="0"/>
              <w:ind w:left="0"/>
              <w:jc w:val="both"/>
              <w:rPr>
                <w:bCs/>
                <w:color w:val="191919"/>
              </w:rPr>
            </w:pPr>
            <w:r>
              <w:rPr>
                <w:bCs/>
                <w:color w:val="191919"/>
              </w:rPr>
              <w:t>1</w:t>
            </w:r>
          </w:p>
        </w:tc>
        <w:tc>
          <w:tcPr>
            <w:tcW w:w="18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6DAA4D" w14:textId="77777777" w:rsidR="00BD0E00" w:rsidRDefault="00BD0E00" w:rsidP="007C62DB">
            <w:r w:rsidRPr="006F48AD">
              <w:rPr>
                <w:rFonts w:ascii="Times New Roman" w:hAnsi="Times New Roman" w:cs="Times New Roman"/>
                <w:sz w:val="24"/>
                <w:szCs w:val="24"/>
              </w:rPr>
              <w:t>Познавательная игра</w:t>
            </w:r>
          </w:p>
        </w:tc>
        <w:tc>
          <w:tcPr>
            <w:tcW w:w="3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2B206C" w14:textId="77777777" w:rsidR="00BD0E00" w:rsidRDefault="00BD0E00" w:rsidP="007C62DB">
            <w:pPr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 w:val="16"/>
                <w:szCs w:val="16"/>
              </w:rPr>
            </w:pPr>
            <w:hyperlink r:id="rId339" w:history="1">
              <w:r>
                <w:rPr>
                  <w:rStyle w:val="a7"/>
                  <w:bCs/>
                  <w:sz w:val="16"/>
                  <w:szCs w:val="16"/>
                </w:rPr>
                <w:t>http://www.vneuroka.ru/mathematics.php</w:t>
              </w:r>
            </w:hyperlink>
          </w:p>
          <w:p w14:paraId="0587778D" w14:textId="77777777" w:rsidR="00BD0E00" w:rsidRDefault="00BD0E00" w:rsidP="007C62DB">
            <w:pPr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 w:val="16"/>
                <w:szCs w:val="16"/>
              </w:rPr>
            </w:pPr>
            <w:hyperlink r:id="rId340" w:history="1">
              <w:r>
                <w:rPr>
                  <w:rStyle w:val="a7"/>
                  <w:bCs/>
                  <w:sz w:val="16"/>
                  <w:szCs w:val="16"/>
                </w:rPr>
                <w:t>http://puzzle-ru.blogspot.com</w:t>
              </w:r>
            </w:hyperlink>
          </w:p>
          <w:p w14:paraId="3902050F" w14:textId="77777777" w:rsidR="00BD0E00" w:rsidRDefault="00BD0E00" w:rsidP="007C62DB">
            <w:pPr>
              <w:pStyle w:val="a5"/>
              <w:adjustRightInd w:val="0"/>
              <w:ind w:left="0"/>
              <w:jc w:val="both"/>
              <w:rPr>
                <w:bCs/>
                <w:color w:val="191919"/>
              </w:rPr>
            </w:pPr>
            <w:hyperlink r:id="rId341" w:history="1">
              <w:r>
                <w:rPr>
                  <w:rStyle w:val="a7"/>
                  <w:sz w:val="16"/>
                  <w:szCs w:val="16"/>
                </w:rPr>
                <w:t>http://uchitel.edu54.ru/node/16047?page=1</w:t>
              </w:r>
            </w:hyperlink>
          </w:p>
        </w:tc>
      </w:tr>
      <w:tr w:rsidR="00BD0E00" w14:paraId="277D9B50" w14:textId="77777777" w:rsidTr="007C62DB">
        <w:trPr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884AF2" w14:textId="77777777" w:rsidR="00BD0E00" w:rsidRDefault="00BD0E00" w:rsidP="007C62DB">
            <w:pPr>
              <w:pStyle w:val="a5"/>
              <w:adjustRightInd w:val="0"/>
              <w:ind w:left="0"/>
              <w:jc w:val="both"/>
              <w:rPr>
                <w:bCs/>
                <w:color w:val="191919"/>
              </w:rPr>
            </w:pPr>
            <w:r>
              <w:rPr>
                <w:bCs/>
                <w:color w:val="191919"/>
              </w:rPr>
              <w:t>31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AFE54F" w14:textId="77777777" w:rsidR="00BD0E00" w:rsidRDefault="00BD0E00" w:rsidP="007C62DB">
            <w:pPr>
              <w:pStyle w:val="a5"/>
              <w:adjustRightInd w:val="0"/>
              <w:ind w:left="0"/>
              <w:jc w:val="both"/>
              <w:rPr>
                <w:bCs/>
                <w:color w:val="191919"/>
              </w:rPr>
            </w:pPr>
            <w:r>
              <w:rPr>
                <w:bCs/>
                <w:color w:val="191919"/>
                <w:w w:val="105"/>
              </w:rPr>
              <w:t>Математическая копилка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FCAE6F" w14:textId="77777777" w:rsidR="00BD0E00" w:rsidRDefault="00BD0E00" w:rsidP="007C62DB">
            <w:pPr>
              <w:pStyle w:val="a5"/>
              <w:adjustRightInd w:val="0"/>
              <w:ind w:left="0"/>
              <w:jc w:val="both"/>
              <w:rPr>
                <w:bCs/>
                <w:color w:val="191919"/>
              </w:rPr>
            </w:pPr>
            <w:r>
              <w:rPr>
                <w:bCs/>
                <w:color w:val="191919"/>
              </w:rPr>
              <w:t>1</w:t>
            </w:r>
          </w:p>
        </w:tc>
        <w:tc>
          <w:tcPr>
            <w:tcW w:w="18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BCD502" w14:textId="77777777" w:rsidR="00BD0E00" w:rsidRDefault="00BD0E00" w:rsidP="007C62DB">
            <w:r w:rsidRPr="006F48AD">
              <w:rPr>
                <w:rFonts w:ascii="Times New Roman" w:hAnsi="Times New Roman" w:cs="Times New Roman"/>
                <w:sz w:val="24"/>
                <w:szCs w:val="24"/>
              </w:rPr>
              <w:t>Познавательная игра</w:t>
            </w:r>
          </w:p>
        </w:tc>
        <w:tc>
          <w:tcPr>
            <w:tcW w:w="3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446ACA" w14:textId="77777777" w:rsidR="00BD0E00" w:rsidRDefault="00BD0E00" w:rsidP="007C62DB">
            <w:pPr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 w:val="16"/>
                <w:szCs w:val="16"/>
              </w:rPr>
            </w:pPr>
            <w:hyperlink r:id="rId342" w:history="1">
              <w:r>
                <w:rPr>
                  <w:rStyle w:val="a7"/>
                  <w:bCs/>
                  <w:sz w:val="16"/>
                  <w:szCs w:val="16"/>
                </w:rPr>
                <w:t>http://www.vneuroka.ru/mathematics.php</w:t>
              </w:r>
            </w:hyperlink>
          </w:p>
          <w:p w14:paraId="0BC1C903" w14:textId="77777777" w:rsidR="00BD0E00" w:rsidRDefault="00BD0E00" w:rsidP="007C62DB">
            <w:pPr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 w:val="16"/>
                <w:szCs w:val="16"/>
              </w:rPr>
            </w:pPr>
            <w:hyperlink r:id="rId343" w:history="1">
              <w:r>
                <w:rPr>
                  <w:rStyle w:val="a7"/>
                  <w:bCs/>
                  <w:sz w:val="16"/>
                  <w:szCs w:val="16"/>
                </w:rPr>
                <w:t>http://puzzle-ru.blogspot.com</w:t>
              </w:r>
            </w:hyperlink>
          </w:p>
          <w:p w14:paraId="244934DC" w14:textId="77777777" w:rsidR="00BD0E00" w:rsidRDefault="00BD0E00" w:rsidP="007C62DB">
            <w:pPr>
              <w:pStyle w:val="a5"/>
              <w:adjustRightInd w:val="0"/>
              <w:ind w:left="0"/>
              <w:jc w:val="both"/>
              <w:rPr>
                <w:bCs/>
                <w:color w:val="191919"/>
              </w:rPr>
            </w:pPr>
            <w:hyperlink r:id="rId344" w:history="1">
              <w:r>
                <w:rPr>
                  <w:rStyle w:val="a7"/>
                  <w:sz w:val="16"/>
                  <w:szCs w:val="16"/>
                </w:rPr>
                <w:t>http://uchitel.edu54.ru/node/16047?page=1</w:t>
              </w:r>
            </w:hyperlink>
          </w:p>
        </w:tc>
      </w:tr>
      <w:tr w:rsidR="00BD0E00" w14:paraId="7FAFCB8B" w14:textId="77777777" w:rsidTr="007C62DB">
        <w:trPr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BC192B" w14:textId="77777777" w:rsidR="00BD0E00" w:rsidRDefault="00BD0E00" w:rsidP="007C62DB">
            <w:pPr>
              <w:pStyle w:val="a5"/>
              <w:adjustRightInd w:val="0"/>
              <w:ind w:left="0"/>
              <w:jc w:val="both"/>
              <w:rPr>
                <w:bCs/>
                <w:color w:val="191919"/>
              </w:rPr>
            </w:pPr>
            <w:r>
              <w:rPr>
                <w:bCs/>
                <w:color w:val="191919"/>
              </w:rPr>
              <w:t>32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1E3694" w14:textId="77777777" w:rsidR="00BD0E00" w:rsidRDefault="00BD0E00" w:rsidP="007C62DB">
            <w:pPr>
              <w:pStyle w:val="a5"/>
              <w:adjustRightInd w:val="0"/>
              <w:ind w:left="0"/>
              <w:jc w:val="both"/>
              <w:rPr>
                <w:bCs/>
                <w:color w:val="191919"/>
              </w:rPr>
            </w:pPr>
            <w:r>
              <w:rPr>
                <w:bCs/>
                <w:color w:val="191919"/>
                <w:w w:val="105"/>
              </w:rPr>
              <w:t>Геометрические фигуры вокруг нас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2088D5" w14:textId="77777777" w:rsidR="00BD0E00" w:rsidRDefault="00BD0E00" w:rsidP="007C62DB">
            <w:pPr>
              <w:pStyle w:val="a5"/>
              <w:adjustRightInd w:val="0"/>
              <w:ind w:left="0"/>
              <w:jc w:val="both"/>
              <w:rPr>
                <w:bCs/>
                <w:color w:val="191919"/>
              </w:rPr>
            </w:pPr>
            <w:r>
              <w:rPr>
                <w:bCs/>
                <w:color w:val="191919"/>
              </w:rPr>
              <w:t>1</w:t>
            </w:r>
          </w:p>
        </w:tc>
        <w:tc>
          <w:tcPr>
            <w:tcW w:w="18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2E2EA5" w14:textId="77777777" w:rsidR="00BD0E00" w:rsidRDefault="00BD0E00" w:rsidP="007C62DB">
            <w:r w:rsidRPr="006F48AD">
              <w:rPr>
                <w:rFonts w:ascii="Times New Roman" w:hAnsi="Times New Roman" w:cs="Times New Roman"/>
                <w:sz w:val="24"/>
                <w:szCs w:val="24"/>
              </w:rPr>
              <w:t>Познавательная игра</w:t>
            </w:r>
          </w:p>
        </w:tc>
        <w:tc>
          <w:tcPr>
            <w:tcW w:w="3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C0438F" w14:textId="77777777" w:rsidR="00BD0E00" w:rsidRDefault="00BD0E00" w:rsidP="007C62DB">
            <w:pPr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 w:val="16"/>
                <w:szCs w:val="16"/>
              </w:rPr>
            </w:pPr>
            <w:hyperlink r:id="rId345" w:history="1">
              <w:r>
                <w:rPr>
                  <w:rStyle w:val="a7"/>
                  <w:bCs/>
                  <w:sz w:val="16"/>
                  <w:szCs w:val="16"/>
                </w:rPr>
                <w:t>http://www.vneuroka.ru/mathematics.php</w:t>
              </w:r>
            </w:hyperlink>
          </w:p>
          <w:p w14:paraId="48ECBA10" w14:textId="77777777" w:rsidR="00BD0E00" w:rsidRDefault="00BD0E00" w:rsidP="007C62DB">
            <w:pPr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 w:val="16"/>
                <w:szCs w:val="16"/>
              </w:rPr>
            </w:pPr>
            <w:hyperlink r:id="rId346" w:history="1">
              <w:r>
                <w:rPr>
                  <w:rStyle w:val="a7"/>
                  <w:bCs/>
                  <w:sz w:val="16"/>
                  <w:szCs w:val="16"/>
                </w:rPr>
                <w:t>http://puzzle-ru.blogspot.com</w:t>
              </w:r>
            </w:hyperlink>
          </w:p>
          <w:p w14:paraId="3CAACE0E" w14:textId="77777777" w:rsidR="00BD0E00" w:rsidRDefault="00BD0E00" w:rsidP="007C62DB">
            <w:pPr>
              <w:pStyle w:val="a5"/>
              <w:adjustRightInd w:val="0"/>
              <w:ind w:left="0"/>
              <w:jc w:val="both"/>
              <w:rPr>
                <w:bCs/>
                <w:color w:val="191919"/>
              </w:rPr>
            </w:pPr>
            <w:hyperlink r:id="rId347" w:history="1">
              <w:r>
                <w:rPr>
                  <w:rStyle w:val="a7"/>
                  <w:sz w:val="16"/>
                  <w:szCs w:val="16"/>
                </w:rPr>
                <w:t>http://uchitel.edu54.ru/node/16047?page=1</w:t>
              </w:r>
            </w:hyperlink>
          </w:p>
        </w:tc>
      </w:tr>
      <w:tr w:rsidR="00BD0E00" w14:paraId="6A4D448D" w14:textId="77777777" w:rsidTr="007C62DB">
        <w:trPr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20993F" w14:textId="77777777" w:rsidR="00BD0E00" w:rsidRDefault="00BD0E00" w:rsidP="007C62DB">
            <w:pPr>
              <w:pStyle w:val="a5"/>
              <w:adjustRightInd w:val="0"/>
              <w:ind w:left="0"/>
              <w:jc w:val="both"/>
              <w:rPr>
                <w:bCs/>
                <w:color w:val="191919"/>
              </w:rPr>
            </w:pPr>
            <w:r>
              <w:rPr>
                <w:bCs/>
                <w:color w:val="191919"/>
              </w:rPr>
              <w:t>33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A3C233" w14:textId="77777777" w:rsidR="00BD0E00" w:rsidRDefault="00BD0E00" w:rsidP="007C62DB">
            <w:pPr>
              <w:pStyle w:val="a5"/>
              <w:adjustRightInd w:val="0"/>
              <w:ind w:left="0"/>
              <w:jc w:val="both"/>
              <w:rPr>
                <w:bCs/>
                <w:color w:val="191919"/>
              </w:rPr>
            </w:pPr>
            <w:r>
              <w:rPr>
                <w:bCs/>
                <w:color w:val="191919"/>
                <w:w w:val="105"/>
              </w:rPr>
              <w:t>Математический лабиринт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5E2732" w14:textId="77777777" w:rsidR="00BD0E00" w:rsidRDefault="00BD0E00" w:rsidP="007C62DB">
            <w:pPr>
              <w:pStyle w:val="a5"/>
              <w:adjustRightInd w:val="0"/>
              <w:ind w:left="0"/>
              <w:jc w:val="both"/>
              <w:rPr>
                <w:bCs/>
                <w:color w:val="191919"/>
              </w:rPr>
            </w:pPr>
            <w:r>
              <w:rPr>
                <w:bCs/>
                <w:color w:val="191919"/>
              </w:rPr>
              <w:t>1</w:t>
            </w:r>
          </w:p>
        </w:tc>
        <w:tc>
          <w:tcPr>
            <w:tcW w:w="18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128EFE" w14:textId="77777777" w:rsidR="00BD0E00" w:rsidRDefault="00BD0E00" w:rsidP="007C62DB">
            <w:r w:rsidRPr="006F48AD">
              <w:rPr>
                <w:rFonts w:ascii="Times New Roman" w:hAnsi="Times New Roman" w:cs="Times New Roman"/>
                <w:sz w:val="24"/>
                <w:szCs w:val="24"/>
              </w:rPr>
              <w:t>Познавательная игра</w:t>
            </w:r>
          </w:p>
        </w:tc>
        <w:tc>
          <w:tcPr>
            <w:tcW w:w="3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047A58" w14:textId="77777777" w:rsidR="00BD0E00" w:rsidRDefault="00BD0E00" w:rsidP="007C62DB">
            <w:pPr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 w:val="16"/>
                <w:szCs w:val="16"/>
              </w:rPr>
            </w:pPr>
            <w:hyperlink r:id="rId348" w:history="1">
              <w:r>
                <w:rPr>
                  <w:rStyle w:val="a7"/>
                  <w:bCs/>
                  <w:sz w:val="16"/>
                  <w:szCs w:val="16"/>
                </w:rPr>
                <w:t>http://www.vneuroka.ru/mathematics.php</w:t>
              </w:r>
            </w:hyperlink>
          </w:p>
          <w:p w14:paraId="10D6542B" w14:textId="77777777" w:rsidR="00BD0E00" w:rsidRDefault="00BD0E00" w:rsidP="007C62DB">
            <w:pPr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 w:val="16"/>
                <w:szCs w:val="16"/>
              </w:rPr>
            </w:pPr>
            <w:hyperlink r:id="rId349" w:history="1">
              <w:r>
                <w:rPr>
                  <w:rStyle w:val="a7"/>
                  <w:bCs/>
                  <w:sz w:val="16"/>
                  <w:szCs w:val="16"/>
                </w:rPr>
                <w:t>http://puzzle-ru.blogspot.com</w:t>
              </w:r>
            </w:hyperlink>
          </w:p>
          <w:p w14:paraId="0967B311" w14:textId="77777777" w:rsidR="00BD0E00" w:rsidRDefault="00BD0E00" w:rsidP="007C62DB">
            <w:pPr>
              <w:pStyle w:val="a5"/>
              <w:adjustRightInd w:val="0"/>
              <w:ind w:left="0"/>
              <w:jc w:val="both"/>
              <w:rPr>
                <w:bCs/>
                <w:color w:val="191919"/>
              </w:rPr>
            </w:pPr>
            <w:hyperlink r:id="rId350" w:history="1">
              <w:r>
                <w:rPr>
                  <w:rStyle w:val="a7"/>
                  <w:sz w:val="16"/>
                  <w:szCs w:val="16"/>
                </w:rPr>
                <w:t>http://uchitel.edu54.ru/node/16047?page=1</w:t>
              </w:r>
            </w:hyperlink>
          </w:p>
        </w:tc>
      </w:tr>
      <w:tr w:rsidR="00BD0E00" w14:paraId="1E734951" w14:textId="77777777" w:rsidTr="007C62DB">
        <w:trPr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4BC9F6" w14:textId="77777777" w:rsidR="00BD0E00" w:rsidRDefault="00BD0E00" w:rsidP="007C62DB">
            <w:pPr>
              <w:pStyle w:val="a5"/>
              <w:adjustRightInd w:val="0"/>
              <w:ind w:left="0"/>
              <w:jc w:val="both"/>
              <w:rPr>
                <w:bCs/>
                <w:color w:val="191919"/>
              </w:rPr>
            </w:pPr>
            <w:r>
              <w:rPr>
                <w:bCs/>
                <w:color w:val="191919"/>
              </w:rPr>
              <w:t>34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8FBC0E" w14:textId="77777777" w:rsidR="00BD0E00" w:rsidRDefault="00BD0E00" w:rsidP="007C62DB">
            <w:pPr>
              <w:pStyle w:val="a5"/>
              <w:adjustRightInd w:val="0"/>
              <w:ind w:left="0"/>
              <w:jc w:val="both"/>
              <w:rPr>
                <w:bCs/>
                <w:color w:val="191919"/>
              </w:rPr>
            </w:pPr>
            <w:r>
              <w:rPr>
                <w:bCs/>
                <w:color w:val="191919"/>
                <w:w w:val="105"/>
              </w:rPr>
              <w:t>Математический праздник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2E4F2E" w14:textId="77777777" w:rsidR="00BD0E00" w:rsidRDefault="00BD0E00" w:rsidP="007C62DB">
            <w:pPr>
              <w:pStyle w:val="a5"/>
              <w:adjustRightInd w:val="0"/>
              <w:ind w:left="0"/>
              <w:jc w:val="both"/>
              <w:rPr>
                <w:bCs/>
                <w:color w:val="191919"/>
              </w:rPr>
            </w:pPr>
            <w:r>
              <w:rPr>
                <w:bCs/>
                <w:color w:val="191919"/>
              </w:rPr>
              <w:t>1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A09FB5" w14:textId="77777777" w:rsidR="00BD0E00" w:rsidRDefault="00BD0E00" w:rsidP="007C62DB">
            <w:r>
              <w:rPr>
                <w:rFonts w:ascii="Times New Roman" w:hAnsi="Times New Roman" w:cs="Times New Roman"/>
                <w:sz w:val="24"/>
                <w:szCs w:val="24"/>
              </w:rPr>
              <w:t>Праздник</w:t>
            </w:r>
          </w:p>
        </w:tc>
        <w:tc>
          <w:tcPr>
            <w:tcW w:w="3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1BB04F" w14:textId="77777777" w:rsidR="00BD0E00" w:rsidRDefault="00BD0E00" w:rsidP="007C62DB">
            <w:pPr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 w:val="16"/>
                <w:szCs w:val="16"/>
              </w:rPr>
            </w:pPr>
            <w:hyperlink r:id="rId351" w:history="1">
              <w:r>
                <w:rPr>
                  <w:rStyle w:val="a7"/>
                  <w:bCs/>
                  <w:sz w:val="16"/>
                  <w:szCs w:val="16"/>
                </w:rPr>
                <w:t>http://www.vneuroka.ru/mathematics.php</w:t>
              </w:r>
            </w:hyperlink>
          </w:p>
          <w:p w14:paraId="29477A1A" w14:textId="77777777" w:rsidR="00BD0E00" w:rsidRDefault="00BD0E00" w:rsidP="007C62DB">
            <w:pPr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 w:val="16"/>
                <w:szCs w:val="16"/>
              </w:rPr>
            </w:pPr>
            <w:hyperlink r:id="rId352" w:history="1">
              <w:r>
                <w:rPr>
                  <w:rStyle w:val="a7"/>
                  <w:bCs/>
                  <w:sz w:val="16"/>
                  <w:szCs w:val="16"/>
                </w:rPr>
                <w:t>http://puzzle-ru.blogspot.com</w:t>
              </w:r>
            </w:hyperlink>
          </w:p>
          <w:p w14:paraId="36240226" w14:textId="77777777" w:rsidR="00BD0E00" w:rsidRDefault="00BD0E00" w:rsidP="007C62DB">
            <w:pPr>
              <w:pStyle w:val="a5"/>
              <w:adjustRightInd w:val="0"/>
              <w:ind w:left="0"/>
              <w:jc w:val="both"/>
              <w:rPr>
                <w:bCs/>
                <w:color w:val="191919"/>
              </w:rPr>
            </w:pPr>
            <w:hyperlink r:id="rId353" w:history="1">
              <w:r>
                <w:rPr>
                  <w:rStyle w:val="a7"/>
                  <w:sz w:val="16"/>
                  <w:szCs w:val="16"/>
                </w:rPr>
                <w:t>http://uchitel.edu54.ru/node/16047?page=1</w:t>
              </w:r>
            </w:hyperlink>
          </w:p>
        </w:tc>
      </w:tr>
    </w:tbl>
    <w:p w14:paraId="47D07647" w14:textId="77777777" w:rsidR="00BD0E00" w:rsidRDefault="00BD0E00" w:rsidP="00BD0E00">
      <w:pPr>
        <w:pStyle w:val="a5"/>
        <w:adjustRightInd w:val="0"/>
        <w:ind w:left="-142"/>
        <w:jc w:val="both"/>
        <w:rPr>
          <w:rFonts w:eastAsiaTheme="minorEastAsia"/>
          <w:b/>
          <w:bCs/>
          <w:color w:val="191919"/>
        </w:rPr>
      </w:pPr>
    </w:p>
    <w:p w14:paraId="23565112" w14:textId="77777777" w:rsidR="00BD0E00" w:rsidRDefault="00BD0E00" w:rsidP="00BD0E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191919"/>
          <w:sz w:val="24"/>
          <w:szCs w:val="24"/>
        </w:rPr>
      </w:pPr>
    </w:p>
    <w:p w14:paraId="4170D9C2" w14:textId="77777777" w:rsidR="00BD0E00" w:rsidRDefault="00BD0E00" w:rsidP="00BD0E0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BD0E00" w:rsidSect="0038182E">
      <w:pgSz w:w="11906" w:h="16838"/>
      <w:pgMar w:top="567" w:right="566" w:bottom="426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DejaVu Sans">
    <w:altName w:val="Times New Roman"/>
    <w:charset w:val="CC"/>
    <w:family w:val="swiss"/>
    <w:pitch w:val="variable"/>
    <w:sig w:usb0="E7002EFF" w:usb1="D200FDFF" w:usb2="0A246029" w:usb3="00000000" w:csb0="000001FF" w:csb1="00000000"/>
  </w:font>
  <w:font w:name="font294">
    <w:altName w:val="Arial Unicode MS"/>
    <w:charset w:val="8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001" w:usb1="00000000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WenQuanYi Micro Hei">
    <w:altName w:val="MS Mincho"/>
    <w:charset w:val="80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A"/>
    <w:multiLevelType w:val="multilevel"/>
    <w:tmpl w:val="0000000A"/>
    <w:name w:val="WW8Num11"/>
    <w:lvl w:ilvl="0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00000B"/>
    <w:multiLevelType w:val="multilevel"/>
    <w:tmpl w:val="0000000B"/>
    <w:name w:val="WW8Num12"/>
    <w:lvl w:ilvl="0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000000C"/>
    <w:multiLevelType w:val="multilevel"/>
    <w:tmpl w:val="0000000C"/>
    <w:name w:val="WW8Num13"/>
    <w:lvl w:ilvl="0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85F1AC1"/>
    <w:multiLevelType w:val="multilevel"/>
    <w:tmpl w:val="422CFEF0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/>
        <w:sz w:val="20"/>
      </w:rPr>
    </w:lvl>
  </w:abstractNum>
  <w:abstractNum w:abstractNumId="4" w15:restartNumberingAfterBreak="0">
    <w:nsid w:val="2AFB280D"/>
    <w:multiLevelType w:val="hybridMultilevel"/>
    <w:tmpl w:val="50C8615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5849F4"/>
    <w:multiLevelType w:val="multilevel"/>
    <w:tmpl w:val="CA440B00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/>
        <w:sz w:val="20"/>
      </w:rPr>
    </w:lvl>
  </w:abstractNum>
  <w:abstractNum w:abstractNumId="6" w15:restartNumberingAfterBreak="0">
    <w:nsid w:val="5B38482F"/>
    <w:multiLevelType w:val="multilevel"/>
    <w:tmpl w:val="0A2204E2"/>
    <w:lvl w:ilvl="0">
      <w:start w:val="1"/>
      <w:numFmt w:val="bullet"/>
      <w:lvlText w:val=""/>
      <w:lvlJc w:val="left"/>
      <w:pPr>
        <w:tabs>
          <w:tab w:val="num" w:pos="786"/>
        </w:tabs>
        <w:ind w:left="786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/>
        <w:sz w:val="20"/>
      </w:rPr>
    </w:lvl>
  </w:abstractNum>
  <w:abstractNum w:abstractNumId="7" w15:restartNumberingAfterBreak="0">
    <w:nsid w:val="6ECC5E42"/>
    <w:multiLevelType w:val="hybridMultilevel"/>
    <w:tmpl w:val="8B8E442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46594985">
    <w:abstractNumId w:val="4"/>
  </w:num>
  <w:num w:numId="2" w16cid:durableId="1006859400">
    <w:abstractNumId w:val="7"/>
  </w:num>
  <w:num w:numId="3" w16cid:durableId="558370548">
    <w:abstractNumId w:val="3"/>
  </w:num>
  <w:num w:numId="4" w16cid:durableId="910458305">
    <w:abstractNumId w:val="5"/>
  </w:num>
  <w:num w:numId="5" w16cid:durableId="1860855605">
    <w:abstractNumId w:val="6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182E"/>
    <w:rsid w:val="00016871"/>
    <w:rsid w:val="00142BC4"/>
    <w:rsid w:val="001E3FE0"/>
    <w:rsid w:val="0020279F"/>
    <w:rsid w:val="002963FB"/>
    <w:rsid w:val="0038182E"/>
    <w:rsid w:val="003A260E"/>
    <w:rsid w:val="003F2B47"/>
    <w:rsid w:val="00415D5F"/>
    <w:rsid w:val="00484D14"/>
    <w:rsid w:val="004B6AC6"/>
    <w:rsid w:val="00683EC1"/>
    <w:rsid w:val="00703575"/>
    <w:rsid w:val="00751B71"/>
    <w:rsid w:val="00777119"/>
    <w:rsid w:val="007B014E"/>
    <w:rsid w:val="007C6DA7"/>
    <w:rsid w:val="007F6137"/>
    <w:rsid w:val="008757C9"/>
    <w:rsid w:val="0095255F"/>
    <w:rsid w:val="00B90594"/>
    <w:rsid w:val="00BD0E00"/>
    <w:rsid w:val="00CF5395"/>
    <w:rsid w:val="00D1584A"/>
    <w:rsid w:val="00D619B9"/>
    <w:rsid w:val="00E15A89"/>
    <w:rsid w:val="00F75028"/>
    <w:rsid w:val="00FA0909"/>
    <w:rsid w:val="00FC68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4AEE86"/>
  <w15:chartTrackingRefBased/>
  <w15:docId w15:val="{1914585F-5647-4240-B555-55433D3191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0" w:unhideWhenUsed="1"/>
    <w:lsdException w:name="HTML Bottom of Form" w:semiHidden="1" w:uiPriority="0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38182E"/>
    <w:pPr>
      <w:widowControl w:val="0"/>
      <w:autoSpaceDE w:val="0"/>
      <w:autoSpaceDN w:val="0"/>
      <w:spacing w:after="0" w:line="240" w:lineRule="auto"/>
      <w:ind w:left="876" w:right="310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8182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D0E00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D0E00"/>
    <w:pPr>
      <w:keepNext/>
      <w:widowControl w:val="0"/>
      <w:autoSpaceDE w:val="0"/>
      <w:autoSpaceDN w:val="0"/>
      <w:adjustRightInd w:val="0"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  <w:lang w:val="x-none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D0E00"/>
    <w:pPr>
      <w:keepNext/>
      <w:keepLines/>
      <w:suppressAutoHyphens/>
      <w:spacing w:before="40" w:after="0" w:line="276" w:lineRule="auto"/>
      <w:outlineLvl w:val="4"/>
    </w:pPr>
    <w:rPr>
      <w:rFonts w:asciiTheme="majorHAnsi" w:eastAsiaTheme="majorEastAsia" w:hAnsiTheme="majorHAnsi" w:cstheme="majorBidi"/>
      <w:color w:val="2F5496" w:themeColor="accent1" w:themeShade="BF"/>
      <w:lang w:eastAsia="ar-SA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D0E00"/>
    <w:pPr>
      <w:tabs>
        <w:tab w:val="num" w:pos="0"/>
      </w:tabs>
      <w:suppressAutoHyphens/>
      <w:spacing w:before="240" w:after="60" w:line="276" w:lineRule="auto"/>
      <w:ind w:left="1152" w:hanging="1152"/>
      <w:outlineLvl w:val="5"/>
    </w:pPr>
    <w:rPr>
      <w:rFonts w:ascii="Calibri" w:eastAsia="DejaVu Sans" w:hAnsi="Calibri" w:cs="font294"/>
      <w:b/>
      <w:bCs/>
      <w:kern w:val="2"/>
      <w:lang w:eastAsia="ar-SA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D0E00"/>
    <w:pPr>
      <w:widowControl w:val="0"/>
      <w:autoSpaceDE w:val="0"/>
      <w:autoSpaceDN w:val="0"/>
      <w:adjustRightInd w:val="0"/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  <w:lang w:val="x-none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D0E00"/>
    <w:pPr>
      <w:widowControl w:val="0"/>
      <w:autoSpaceDE w:val="0"/>
      <w:autoSpaceDN w:val="0"/>
      <w:adjustRightInd w:val="0"/>
      <w:spacing w:before="240" w:after="60" w:line="240" w:lineRule="auto"/>
      <w:outlineLvl w:val="7"/>
    </w:pPr>
    <w:rPr>
      <w:rFonts w:ascii="Calibri" w:eastAsia="Times New Roman" w:hAnsi="Calibri" w:cs="Times New Roman"/>
      <w:i/>
      <w:iCs/>
      <w:sz w:val="24"/>
      <w:szCs w:val="24"/>
      <w:lang w:val="x-none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D0E00"/>
    <w:pPr>
      <w:widowControl w:val="0"/>
      <w:autoSpaceDE w:val="0"/>
      <w:autoSpaceDN w:val="0"/>
      <w:adjustRightInd w:val="0"/>
      <w:spacing w:before="240" w:after="60" w:line="240" w:lineRule="auto"/>
      <w:outlineLvl w:val="8"/>
    </w:pPr>
    <w:rPr>
      <w:rFonts w:ascii="Cambria" w:eastAsia="Times New Roman" w:hAnsi="Cambria" w:cs="Times New Roman"/>
      <w:lang w:val="x-none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8182E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3">
    <w:name w:val="Body Text"/>
    <w:basedOn w:val="a"/>
    <w:link w:val="a4"/>
    <w:uiPriority w:val="99"/>
    <w:qFormat/>
    <w:rsid w:val="0038182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rsid w:val="0038182E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99"/>
    <w:qFormat/>
    <w:rsid w:val="0038182E"/>
    <w:pPr>
      <w:widowControl w:val="0"/>
      <w:autoSpaceDE w:val="0"/>
      <w:autoSpaceDN w:val="0"/>
      <w:spacing w:before="31" w:after="0" w:line="240" w:lineRule="auto"/>
      <w:ind w:left="1037" w:hanging="361"/>
    </w:pPr>
    <w:rPr>
      <w:rFonts w:ascii="Times New Roman" w:eastAsia="Times New Roman" w:hAnsi="Times New Roman" w:cs="Times New Roman"/>
    </w:rPr>
  </w:style>
  <w:style w:type="character" w:customStyle="1" w:styleId="c10">
    <w:name w:val="c10"/>
    <w:basedOn w:val="a0"/>
    <w:rsid w:val="0038182E"/>
  </w:style>
  <w:style w:type="paragraph" w:styleId="a6">
    <w:name w:val="Normal (Web)"/>
    <w:basedOn w:val="a"/>
    <w:uiPriority w:val="99"/>
    <w:unhideWhenUsed/>
    <w:rsid w:val="003818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38182E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31">
    <w:name w:val="Основной текст (3)_"/>
    <w:basedOn w:val="a0"/>
    <w:link w:val="310"/>
    <w:uiPriority w:val="99"/>
    <w:locked/>
    <w:rsid w:val="007B014E"/>
    <w:rPr>
      <w:rFonts w:ascii="Times New Roman" w:hAnsi="Times New Roman" w:cs="Times New Roman"/>
      <w:shd w:val="clear" w:color="auto" w:fill="FFFFFF"/>
    </w:rPr>
  </w:style>
  <w:style w:type="paragraph" w:customStyle="1" w:styleId="310">
    <w:name w:val="Основной текст (3)1"/>
    <w:basedOn w:val="a"/>
    <w:link w:val="31"/>
    <w:uiPriority w:val="99"/>
    <w:rsid w:val="007B014E"/>
    <w:pPr>
      <w:widowControl w:val="0"/>
      <w:shd w:val="clear" w:color="auto" w:fill="FFFFFF"/>
      <w:spacing w:before="360" w:after="0" w:line="326" w:lineRule="exact"/>
      <w:ind w:hanging="380"/>
      <w:jc w:val="center"/>
    </w:pPr>
    <w:rPr>
      <w:rFonts w:ascii="Times New Roman" w:hAnsi="Times New Roman" w:cs="Times New Roman"/>
    </w:rPr>
  </w:style>
  <w:style w:type="character" w:customStyle="1" w:styleId="32">
    <w:name w:val="Основной текст (3) + Курсив"/>
    <w:basedOn w:val="31"/>
    <w:uiPriority w:val="99"/>
    <w:rsid w:val="00FC68A8"/>
    <w:rPr>
      <w:rFonts w:ascii="Times New Roman" w:hAnsi="Times New Roman" w:cs="Times New Roman"/>
      <w:i/>
      <w:iCs/>
      <w:color w:val="000000"/>
      <w:spacing w:val="0"/>
      <w:w w:val="100"/>
      <w:position w:val="0"/>
      <w:shd w:val="clear" w:color="auto" w:fill="FFFFFF"/>
      <w:lang w:val="ru-RU" w:eastAsia="ru-RU"/>
    </w:rPr>
  </w:style>
  <w:style w:type="numbering" w:customStyle="1" w:styleId="11">
    <w:name w:val="Нет списка1"/>
    <w:next w:val="a2"/>
    <w:uiPriority w:val="99"/>
    <w:semiHidden/>
    <w:unhideWhenUsed/>
    <w:rsid w:val="00FC68A8"/>
  </w:style>
  <w:style w:type="character" w:styleId="a7">
    <w:name w:val="Hyperlink"/>
    <w:basedOn w:val="a0"/>
    <w:uiPriority w:val="99"/>
    <w:unhideWhenUsed/>
    <w:rsid w:val="00FC68A8"/>
    <w:rPr>
      <w:color w:val="0000FF"/>
      <w:u w:val="single"/>
    </w:rPr>
  </w:style>
  <w:style w:type="paragraph" w:styleId="a8">
    <w:name w:val="No Spacing"/>
    <w:link w:val="a9"/>
    <w:uiPriority w:val="99"/>
    <w:qFormat/>
    <w:rsid w:val="00FC68A8"/>
    <w:pPr>
      <w:spacing w:after="0" w:line="240" w:lineRule="auto"/>
    </w:pPr>
  </w:style>
  <w:style w:type="table" w:styleId="aa">
    <w:name w:val="Table Grid"/>
    <w:basedOn w:val="a1"/>
    <w:uiPriority w:val="59"/>
    <w:rsid w:val="00F750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"/>
    <w:semiHidden/>
    <w:rsid w:val="00BD0E00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BD0E00"/>
    <w:rPr>
      <w:rFonts w:ascii="Calibri" w:eastAsia="Times New Roman" w:hAnsi="Calibri" w:cs="Times New Roman"/>
      <w:b/>
      <w:bCs/>
      <w:sz w:val="28"/>
      <w:szCs w:val="28"/>
      <w:lang w:val="x-none" w:eastAsia="ja-JP"/>
    </w:rPr>
  </w:style>
  <w:style w:type="character" w:customStyle="1" w:styleId="50">
    <w:name w:val="Заголовок 5 Знак"/>
    <w:basedOn w:val="a0"/>
    <w:link w:val="5"/>
    <w:uiPriority w:val="9"/>
    <w:semiHidden/>
    <w:rsid w:val="00BD0E00"/>
    <w:rPr>
      <w:rFonts w:asciiTheme="majorHAnsi" w:eastAsiaTheme="majorEastAsia" w:hAnsiTheme="majorHAnsi" w:cstheme="majorBidi"/>
      <w:color w:val="2F5496" w:themeColor="accent1" w:themeShade="BF"/>
      <w:lang w:eastAsia="ar-SA"/>
    </w:rPr>
  </w:style>
  <w:style w:type="character" w:customStyle="1" w:styleId="60">
    <w:name w:val="Заголовок 6 Знак"/>
    <w:basedOn w:val="a0"/>
    <w:link w:val="6"/>
    <w:uiPriority w:val="9"/>
    <w:semiHidden/>
    <w:rsid w:val="00BD0E00"/>
    <w:rPr>
      <w:rFonts w:ascii="Calibri" w:eastAsia="DejaVu Sans" w:hAnsi="Calibri" w:cs="font294"/>
      <w:b/>
      <w:bCs/>
      <w:kern w:val="2"/>
      <w:lang w:eastAsia="ar-SA"/>
    </w:rPr>
  </w:style>
  <w:style w:type="character" w:customStyle="1" w:styleId="70">
    <w:name w:val="Заголовок 7 Знак"/>
    <w:basedOn w:val="a0"/>
    <w:link w:val="7"/>
    <w:uiPriority w:val="9"/>
    <w:semiHidden/>
    <w:rsid w:val="00BD0E00"/>
    <w:rPr>
      <w:rFonts w:ascii="Calibri" w:eastAsia="Times New Roman" w:hAnsi="Calibri" w:cs="Times New Roman"/>
      <w:sz w:val="24"/>
      <w:szCs w:val="24"/>
      <w:lang w:val="x-none" w:eastAsia="ja-JP"/>
    </w:rPr>
  </w:style>
  <w:style w:type="character" w:customStyle="1" w:styleId="80">
    <w:name w:val="Заголовок 8 Знак"/>
    <w:basedOn w:val="a0"/>
    <w:link w:val="8"/>
    <w:uiPriority w:val="9"/>
    <w:semiHidden/>
    <w:rsid w:val="00BD0E00"/>
    <w:rPr>
      <w:rFonts w:ascii="Calibri" w:eastAsia="Times New Roman" w:hAnsi="Calibri" w:cs="Times New Roman"/>
      <w:i/>
      <w:iCs/>
      <w:sz w:val="24"/>
      <w:szCs w:val="24"/>
      <w:lang w:val="x-none" w:eastAsia="ja-JP"/>
    </w:rPr>
  </w:style>
  <w:style w:type="character" w:customStyle="1" w:styleId="90">
    <w:name w:val="Заголовок 9 Знак"/>
    <w:basedOn w:val="a0"/>
    <w:link w:val="9"/>
    <w:uiPriority w:val="9"/>
    <w:semiHidden/>
    <w:rsid w:val="00BD0E00"/>
    <w:rPr>
      <w:rFonts w:ascii="Cambria" w:eastAsia="Times New Roman" w:hAnsi="Cambria" w:cs="Times New Roman"/>
      <w:lang w:val="x-none" w:eastAsia="ja-JP"/>
    </w:rPr>
  </w:style>
  <w:style w:type="paragraph" w:customStyle="1" w:styleId="msonormal0">
    <w:name w:val="msonormal"/>
    <w:basedOn w:val="a"/>
    <w:uiPriority w:val="99"/>
    <w:rsid w:val="00BD0E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"/>
    <w:basedOn w:val="a3"/>
    <w:uiPriority w:val="99"/>
    <w:semiHidden/>
    <w:unhideWhenUsed/>
    <w:rsid w:val="00BD0E00"/>
    <w:pPr>
      <w:widowControl/>
      <w:suppressAutoHyphens/>
      <w:autoSpaceDE/>
      <w:autoSpaceDN/>
      <w:spacing w:after="120" w:line="276" w:lineRule="auto"/>
    </w:pPr>
    <w:rPr>
      <w:rFonts w:ascii="Calibri" w:hAnsi="Calibri" w:cs="Tahoma"/>
      <w:sz w:val="22"/>
      <w:szCs w:val="22"/>
      <w:lang w:eastAsia="ar-SA"/>
    </w:rPr>
  </w:style>
  <w:style w:type="paragraph" w:styleId="ac">
    <w:name w:val="Title"/>
    <w:basedOn w:val="a"/>
    <w:next w:val="a3"/>
    <w:link w:val="ad"/>
    <w:uiPriority w:val="99"/>
    <w:qFormat/>
    <w:rsid w:val="00BD0E00"/>
    <w:pPr>
      <w:keepNext/>
      <w:suppressAutoHyphens/>
      <w:spacing w:before="240" w:after="120" w:line="276" w:lineRule="auto"/>
    </w:pPr>
    <w:rPr>
      <w:rFonts w:ascii="Arial" w:eastAsia="Arial" w:hAnsi="Arial" w:cs="Tahoma"/>
      <w:sz w:val="28"/>
      <w:szCs w:val="28"/>
      <w:lang w:eastAsia="ar-SA"/>
    </w:rPr>
  </w:style>
  <w:style w:type="character" w:customStyle="1" w:styleId="ad">
    <w:name w:val="Заголовок Знак"/>
    <w:basedOn w:val="a0"/>
    <w:link w:val="ac"/>
    <w:uiPriority w:val="99"/>
    <w:rsid w:val="00BD0E00"/>
    <w:rPr>
      <w:rFonts w:ascii="Arial" w:eastAsia="Arial" w:hAnsi="Arial" w:cs="Tahoma"/>
      <w:sz w:val="28"/>
      <w:szCs w:val="28"/>
      <w:lang w:eastAsia="ar-SA"/>
    </w:rPr>
  </w:style>
  <w:style w:type="character" w:customStyle="1" w:styleId="a9">
    <w:name w:val="Без интервала Знак"/>
    <w:link w:val="a8"/>
    <w:uiPriority w:val="99"/>
    <w:locked/>
    <w:rsid w:val="00BD0E00"/>
  </w:style>
  <w:style w:type="paragraph" w:customStyle="1" w:styleId="21">
    <w:name w:val="Название2"/>
    <w:basedOn w:val="a"/>
    <w:rsid w:val="00BD0E00"/>
    <w:pPr>
      <w:suppressLineNumbers/>
      <w:suppressAutoHyphens/>
      <w:spacing w:before="120" w:after="120" w:line="276" w:lineRule="auto"/>
    </w:pPr>
    <w:rPr>
      <w:rFonts w:ascii="Calibri" w:eastAsia="Times New Roman" w:hAnsi="Calibri" w:cs="Tahoma"/>
      <w:i/>
      <w:iCs/>
      <w:sz w:val="24"/>
      <w:szCs w:val="24"/>
      <w:lang w:eastAsia="ar-SA"/>
    </w:rPr>
  </w:style>
  <w:style w:type="paragraph" w:customStyle="1" w:styleId="22">
    <w:name w:val="Указатель2"/>
    <w:basedOn w:val="a"/>
    <w:rsid w:val="00BD0E00"/>
    <w:pPr>
      <w:suppressLineNumbers/>
      <w:suppressAutoHyphens/>
      <w:spacing w:after="200" w:line="276" w:lineRule="auto"/>
    </w:pPr>
    <w:rPr>
      <w:rFonts w:ascii="Calibri" w:eastAsia="Times New Roman" w:hAnsi="Calibri" w:cs="Tahoma"/>
      <w:lang w:eastAsia="ar-SA"/>
    </w:rPr>
  </w:style>
  <w:style w:type="paragraph" w:customStyle="1" w:styleId="12">
    <w:name w:val="Название1"/>
    <w:basedOn w:val="a"/>
    <w:rsid w:val="00BD0E00"/>
    <w:pPr>
      <w:suppressLineNumbers/>
      <w:suppressAutoHyphens/>
      <w:spacing w:before="120" w:after="120" w:line="276" w:lineRule="auto"/>
    </w:pPr>
    <w:rPr>
      <w:rFonts w:ascii="Calibri" w:eastAsia="Times New Roman" w:hAnsi="Calibri" w:cs="Tahoma"/>
      <w:i/>
      <w:iCs/>
      <w:sz w:val="24"/>
      <w:szCs w:val="24"/>
      <w:lang w:eastAsia="ar-SA"/>
    </w:rPr>
  </w:style>
  <w:style w:type="paragraph" w:customStyle="1" w:styleId="13">
    <w:name w:val="Указатель1"/>
    <w:basedOn w:val="a"/>
    <w:rsid w:val="00BD0E00"/>
    <w:pPr>
      <w:suppressLineNumbers/>
      <w:suppressAutoHyphens/>
      <w:spacing w:after="200" w:line="276" w:lineRule="auto"/>
    </w:pPr>
    <w:rPr>
      <w:rFonts w:ascii="Calibri" w:eastAsia="Times New Roman" w:hAnsi="Calibri" w:cs="Tahoma"/>
      <w:lang w:eastAsia="ar-SA"/>
    </w:rPr>
  </w:style>
  <w:style w:type="paragraph" w:customStyle="1" w:styleId="s1">
    <w:name w:val="s_1"/>
    <w:basedOn w:val="a"/>
    <w:rsid w:val="00BD0E00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e">
    <w:name w:val="Содержимое таблицы"/>
    <w:basedOn w:val="a"/>
    <w:rsid w:val="00BD0E00"/>
    <w:pPr>
      <w:suppressLineNumbers/>
      <w:suppressAutoHyphens/>
      <w:spacing w:after="200" w:line="276" w:lineRule="auto"/>
    </w:pPr>
    <w:rPr>
      <w:rFonts w:ascii="Calibri" w:eastAsia="Times New Roman" w:hAnsi="Calibri" w:cs="Calibri"/>
      <w:lang w:eastAsia="ar-SA"/>
    </w:rPr>
  </w:style>
  <w:style w:type="paragraph" w:customStyle="1" w:styleId="af">
    <w:name w:val="Заголовок таблицы"/>
    <w:basedOn w:val="ae"/>
    <w:rsid w:val="00BD0E00"/>
    <w:pPr>
      <w:jc w:val="center"/>
    </w:pPr>
    <w:rPr>
      <w:b/>
      <w:bCs/>
    </w:rPr>
  </w:style>
  <w:style w:type="character" w:customStyle="1" w:styleId="Absatz-Standardschriftart">
    <w:name w:val="Absatz-Standardschriftart"/>
    <w:rsid w:val="00BD0E00"/>
  </w:style>
  <w:style w:type="character" w:customStyle="1" w:styleId="23">
    <w:name w:val="Основной шрифт абзаца2"/>
    <w:rsid w:val="00BD0E00"/>
  </w:style>
  <w:style w:type="character" w:customStyle="1" w:styleId="WW-Absatz-Standardschriftart">
    <w:name w:val="WW-Absatz-Standardschriftart"/>
    <w:rsid w:val="00BD0E00"/>
  </w:style>
  <w:style w:type="character" w:customStyle="1" w:styleId="WW8Num1z0">
    <w:name w:val="WW8Num1z0"/>
    <w:rsid w:val="00BD0E00"/>
    <w:rPr>
      <w:rFonts w:ascii="Wingdings" w:hAnsi="Wingdings" w:hint="default"/>
      <w:sz w:val="20"/>
    </w:rPr>
  </w:style>
  <w:style w:type="character" w:customStyle="1" w:styleId="14">
    <w:name w:val="Основной шрифт абзаца1"/>
    <w:rsid w:val="00BD0E00"/>
  </w:style>
  <w:style w:type="character" w:customStyle="1" w:styleId="apple-converted-space">
    <w:name w:val="apple-converted-space"/>
    <w:basedOn w:val="14"/>
    <w:rsid w:val="00BD0E00"/>
  </w:style>
  <w:style w:type="paragraph" w:customStyle="1" w:styleId="TableParagraph">
    <w:name w:val="Table Paragraph"/>
    <w:basedOn w:val="a"/>
    <w:uiPriority w:val="1"/>
    <w:qFormat/>
    <w:rsid w:val="00BD0E00"/>
    <w:pPr>
      <w:spacing w:after="0" w:line="240" w:lineRule="auto"/>
      <w:ind w:left="113"/>
    </w:pPr>
    <w:rPr>
      <w:rFonts w:ascii="Times New Roman" w:eastAsia="Times New Roman" w:hAnsi="Times New Roman" w:cs="Times New Roman"/>
      <w:sz w:val="20"/>
      <w:szCs w:val="20"/>
    </w:rPr>
  </w:style>
  <w:style w:type="character" w:styleId="af0">
    <w:name w:val="Emphasis"/>
    <w:basedOn w:val="a0"/>
    <w:qFormat/>
    <w:rsid w:val="00BD0E00"/>
    <w:rPr>
      <w:i/>
      <w:iCs/>
    </w:rPr>
  </w:style>
  <w:style w:type="paragraph" w:styleId="af1">
    <w:name w:val="header"/>
    <w:basedOn w:val="a"/>
    <w:link w:val="af2"/>
    <w:uiPriority w:val="99"/>
    <w:semiHidden/>
    <w:unhideWhenUsed/>
    <w:rsid w:val="00BD0E0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2">
    <w:name w:val="Верхний колонтитул Знак"/>
    <w:basedOn w:val="a0"/>
    <w:link w:val="af1"/>
    <w:uiPriority w:val="99"/>
    <w:semiHidden/>
    <w:rsid w:val="00BD0E0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Нижний колонтитул Знак"/>
    <w:basedOn w:val="a0"/>
    <w:link w:val="af4"/>
    <w:uiPriority w:val="99"/>
    <w:semiHidden/>
    <w:rsid w:val="00BD0E0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footer"/>
    <w:basedOn w:val="a"/>
    <w:link w:val="af3"/>
    <w:uiPriority w:val="99"/>
    <w:semiHidden/>
    <w:unhideWhenUsed/>
    <w:rsid w:val="00BD0E0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5">
    <w:name w:val="Нижний колонтитул Знак1"/>
    <w:basedOn w:val="a0"/>
    <w:uiPriority w:val="99"/>
    <w:semiHidden/>
    <w:rsid w:val="00BD0E00"/>
  </w:style>
  <w:style w:type="character" w:customStyle="1" w:styleId="24">
    <w:name w:val="Основной текст с отступом 2 Знак"/>
    <w:basedOn w:val="a0"/>
    <w:link w:val="25"/>
    <w:uiPriority w:val="99"/>
    <w:semiHidden/>
    <w:rsid w:val="00BD0E00"/>
    <w:rPr>
      <w:rFonts w:ascii="Calibri" w:eastAsia="Calibri" w:hAnsi="Calibri" w:cs="Times New Roman"/>
      <w:sz w:val="20"/>
      <w:szCs w:val="20"/>
      <w:lang w:eastAsia="ru-RU"/>
    </w:rPr>
  </w:style>
  <w:style w:type="paragraph" w:styleId="25">
    <w:name w:val="Body Text Indent 2"/>
    <w:basedOn w:val="a"/>
    <w:link w:val="24"/>
    <w:uiPriority w:val="99"/>
    <w:semiHidden/>
    <w:unhideWhenUsed/>
    <w:rsid w:val="00BD0E00"/>
    <w:pPr>
      <w:spacing w:after="120" w:line="480" w:lineRule="auto"/>
      <w:ind w:left="283"/>
    </w:pPr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210">
    <w:name w:val="Основной текст с отступом 2 Знак1"/>
    <w:basedOn w:val="a0"/>
    <w:uiPriority w:val="99"/>
    <w:semiHidden/>
    <w:rsid w:val="00BD0E00"/>
  </w:style>
  <w:style w:type="character" w:customStyle="1" w:styleId="af5">
    <w:name w:val="Текст выноски Знак"/>
    <w:basedOn w:val="a0"/>
    <w:link w:val="af6"/>
    <w:uiPriority w:val="99"/>
    <w:semiHidden/>
    <w:rsid w:val="00BD0E00"/>
    <w:rPr>
      <w:rFonts w:ascii="Segoe UI" w:eastAsia="Times New Roman" w:hAnsi="Segoe UI" w:cs="Segoe UI"/>
      <w:sz w:val="18"/>
      <w:szCs w:val="18"/>
      <w:lang w:eastAsia="ru-RU"/>
    </w:rPr>
  </w:style>
  <w:style w:type="paragraph" w:styleId="af6">
    <w:name w:val="Balloon Text"/>
    <w:basedOn w:val="a"/>
    <w:link w:val="af5"/>
    <w:uiPriority w:val="99"/>
    <w:semiHidden/>
    <w:unhideWhenUsed/>
    <w:rsid w:val="00BD0E00"/>
    <w:pPr>
      <w:spacing w:after="0" w:line="240" w:lineRule="auto"/>
    </w:pPr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16">
    <w:name w:val="Текст выноски Знак1"/>
    <w:basedOn w:val="a0"/>
    <w:uiPriority w:val="99"/>
    <w:semiHidden/>
    <w:rsid w:val="00BD0E00"/>
    <w:rPr>
      <w:rFonts w:ascii="Segoe UI" w:hAnsi="Segoe UI" w:cs="Segoe UI"/>
      <w:sz w:val="18"/>
      <w:szCs w:val="18"/>
    </w:rPr>
  </w:style>
  <w:style w:type="paragraph" w:customStyle="1" w:styleId="Default">
    <w:name w:val="Default"/>
    <w:uiPriority w:val="99"/>
    <w:rsid w:val="00BD0E0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p6">
    <w:name w:val="p6"/>
    <w:basedOn w:val="a"/>
    <w:uiPriority w:val="99"/>
    <w:rsid w:val="00BD0E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3">
    <w:name w:val="p13"/>
    <w:basedOn w:val="a"/>
    <w:uiPriority w:val="99"/>
    <w:rsid w:val="00BD0E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5">
    <w:name w:val="p15"/>
    <w:basedOn w:val="a"/>
    <w:uiPriority w:val="99"/>
    <w:rsid w:val="00BD0E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7">
    <w:name w:val="p7"/>
    <w:basedOn w:val="a"/>
    <w:uiPriority w:val="99"/>
    <w:rsid w:val="00BD0E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0">
    <w:name w:val="p10"/>
    <w:basedOn w:val="a"/>
    <w:uiPriority w:val="99"/>
    <w:rsid w:val="00BD0E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1">
    <w:name w:val="Средняя сетка 21"/>
    <w:basedOn w:val="a"/>
    <w:uiPriority w:val="1"/>
    <w:qFormat/>
    <w:rsid w:val="00BD0E00"/>
    <w:pPr>
      <w:spacing w:after="0" w:line="360" w:lineRule="auto"/>
      <w:ind w:firstLine="680"/>
      <w:contextualSpacing/>
      <w:jc w:val="both"/>
      <w:outlineLvl w:val="1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Style4">
    <w:name w:val="Style4"/>
    <w:basedOn w:val="a"/>
    <w:uiPriority w:val="99"/>
    <w:rsid w:val="00BD0E00"/>
    <w:pPr>
      <w:widowControl w:val="0"/>
      <w:suppressAutoHyphens/>
      <w:autoSpaceDE w:val="0"/>
      <w:spacing w:after="0" w:line="204" w:lineRule="exac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f7">
    <w:name w:val="Буллит Знак"/>
    <w:link w:val="af8"/>
    <w:locked/>
    <w:rsid w:val="00BD0E00"/>
    <w:rPr>
      <w:rFonts w:ascii="NewtonCSanPin" w:eastAsia="Times New Roman" w:hAnsi="NewtonCSanPin" w:cs="Times New Roman"/>
      <w:color w:val="000000"/>
      <w:sz w:val="21"/>
      <w:szCs w:val="21"/>
    </w:rPr>
  </w:style>
  <w:style w:type="paragraph" w:customStyle="1" w:styleId="af8">
    <w:name w:val="Буллит"/>
    <w:basedOn w:val="a"/>
    <w:link w:val="af7"/>
    <w:rsid w:val="00BD0E00"/>
    <w:pPr>
      <w:autoSpaceDE w:val="0"/>
      <w:autoSpaceDN w:val="0"/>
      <w:adjustRightInd w:val="0"/>
      <w:spacing w:after="0" w:line="214" w:lineRule="atLeast"/>
      <w:ind w:firstLine="244"/>
      <w:jc w:val="both"/>
    </w:pPr>
    <w:rPr>
      <w:rFonts w:ascii="NewtonCSanPin" w:eastAsia="Times New Roman" w:hAnsi="NewtonCSanPin" w:cs="Times New Roman"/>
      <w:color w:val="000000"/>
      <w:sz w:val="21"/>
      <w:szCs w:val="21"/>
    </w:rPr>
  </w:style>
  <w:style w:type="paragraph" w:customStyle="1" w:styleId="p8">
    <w:name w:val="p8"/>
    <w:basedOn w:val="a"/>
    <w:uiPriority w:val="99"/>
    <w:rsid w:val="00BD0E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9">
    <w:name w:val="Основной Знак"/>
    <w:link w:val="afa"/>
    <w:locked/>
    <w:rsid w:val="00BD0E00"/>
    <w:rPr>
      <w:rFonts w:ascii="NewtonCSanPin" w:eastAsia="Times New Roman" w:hAnsi="NewtonCSanPin" w:cs="Times New Roman"/>
      <w:color w:val="000000"/>
      <w:sz w:val="21"/>
      <w:szCs w:val="21"/>
    </w:rPr>
  </w:style>
  <w:style w:type="paragraph" w:customStyle="1" w:styleId="afa">
    <w:name w:val="Основной"/>
    <w:basedOn w:val="a"/>
    <w:link w:val="af9"/>
    <w:rsid w:val="00BD0E00"/>
    <w:pPr>
      <w:autoSpaceDE w:val="0"/>
      <w:autoSpaceDN w:val="0"/>
      <w:adjustRightInd w:val="0"/>
      <w:spacing w:after="0" w:line="214" w:lineRule="atLeast"/>
      <w:ind w:firstLine="283"/>
      <w:jc w:val="both"/>
    </w:pPr>
    <w:rPr>
      <w:rFonts w:ascii="NewtonCSanPin" w:eastAsia="Times New Roman" w:hAnsi="NewtonCSanPin" w:cs="Times New Roman"/>
      <w:color w:val="000000"/>
      <w:sz w:val="21"/>
      <w:szCs w:val="21"/>
    </w:rPr>
  </w:style>
  <w:style w:type="paragraph" w:customStyle="1" w:styleId="p73">
    <w:name w:val="p73"/>
    <w:basedOn w:val="a"/>
    <w:uiPriority w:val="99"/>
    <w:rsid w:val="00BD0E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0">
    <w:name w:val="s1"/>
    <w:basedOn w:val="a0"/>
    <w:rsid w:val="00BD0E00"/>
  </w:style>
  <w:style w:type="character" w:customStyle="1" w:styleId="z-">
    <w:name w:val="z-Начало формы Знак"/>
    <w:basedOn w:val="a0"/>
    <w:link w:val="z-0"/>
    <w:semiHidden/>
    <w:rsid w:val="00BD0E00"/>
    <w:rPr>
      <w:rFonts w:ascii="Arial" w:hAnsi="Arial" w:cs="Arial"/>
      <w:vanish/>
      <w:sz w:val="16"/>
      <w:szCs w:val="16"/>
      <w:lang w:val="en-US"/>
    </w:rPr>
  </w:style>
  <w:style w:type="paragraph" w:styleId="z-0">
    <w:name w:val="HTML Top of Form"/>
    <w:basedOn w:val="a"/>
    <w:next w:val="a"/>
    <w:link w:val="z-"/>
    <w:hidden/>
    <w:semiHidden/>
    <w:unhideWhenUsed/>
    <w:rsid w:val="00BD0E00"/>
    <w:pPr>
      <w:pBdr>
        <w:bottom w:val="single" w:sz="6" w:space="1" w:color="auto"/>
      </w:pBdr>
      <w:spacing w:after="0" w:line="240" w:lineRule="auto"/>
      <w:jc w:val="center"/>
    </w:pPr>
    <w:rPr>
      <w:rFonts w:ascii="Arial" w:hAnsi="Arial" w:cs="Arial"/>
      <w:vanish/>
      <w:sz w:val="16"/>
      <w:szCs w:val="16"/>
      <w:lang w:val="en-US"/>
    </w:rPr>
  </w:style>
  <w:style w:type="character" w:customStyle="1" w:styleId="z-1">
    <w:name w:val="z-Начало формы Знак1"/>
    <w:basedOn w:val="a0"/>
    <w:uiPriority w:val="99"/>
    <w:semiHidden/>
    <w:rsid w:val="00BD0E00"/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3"/>
    <w:semiHidden/>
    <w:rsid w:val="00BD0E00"/>
    <w:rPr>
      <w:rFonts w:ascii="Arial" w:hAnsi="Arial" w:cs="Arial"/>
      <w:vanish/>
      <w:sz w:val="16"/>
      <w:szCs w:val="16"/>
      <w:lang w:val="en-US"/>
    </w:rPr>
  </w:style>
  <w:style w:type="paragraph" w:styleId="z-3">
    <w:name w:val="HTML Bottom of Form"/>
    <w:basedOn w:val="a"/>
    <w:next w:val="a"/>
    <w:link w:val="z-2"/>
    <w:hidden/>
    <w:semiHidden/>
    <w:unhideWhenUsed/>
    <w:rsid w:val="00BD0E00"/>
    <w:pPr>
      <w:pBdr>
        <w:top w:val="single" w:sz="6" w:space="1" w:color="auto"/>
      </w:pBdr>
      <w:spacing w:after="0" w:line="240" w:lineRule="auto"/>
      <w:jc w:val="center"/>
    </w:pPr>
    <w:rPr>
      <w:rFonts w:ascii="Arial" w:hAnsi="Arial" w:cs="Arial"/>
      <w:vanish/>
      <w:sz w:val="16"/>
      <w:szCs w:val="16"/>
      <w:lang w:val="en-US"/>
    </w:rPr>
  </w:style>
  <w:style w:type="character" w:customStyle="1" w:styleId="z-10">
    <w:name w:val="z-Конец формы Знак1"/>
    <w:basedOn w:val="a0"/>
    <w:uiPriority w:val="99"/>
    <w:semiHidden/>
    <w:rsid w:val="00BD0E00"/>
    <w:rPr>
      <w:rFonts w:ascii="Arial" w:hAnsi="Arial" w:cs="Arial"/>
      <w:vanish/>
      <w:sz w:val="16"/>
      <w:szCs w:val="16"/>
    </w:rPr>
  </w:style>
  <w:style w:type="character" w:customStyle="1" w:styleId="s2">
    <w:name w:val="s2"/>
    <w:rsid w:val="00BD0E00"/>
  </w:style>
  <w:style w:type="character" w:customStyle="1" w:styleId="s100">
    <w:name w:val="s10"/>
    <w:rsid w:val="00BD0E00"/>
  </w:style>
  <w:style w:type="character" w:customStyle="1" w:styleId="FontStyle13">
    <w:name w:val="Font Style13"/>
    <w:uiPriority w:val="99"/>
    <w:rsid w:val="00BD0E00"/>
    <w:rPr>
      <w:rFonts w:ascii="Bookman Old Style" w:hAnsi="Bookman Old Style" w:cs="Bookman Old Style" w:hint="default"/>
      <w:sz w:val="14"/>
      <w:szCs w:val="14"/>
    </w:rPr>
  </w:style>
  <w:style w:type="character" w:customStyle="1" w:styleId="s11">
    <w:name w:val="s11"/>
    <w:rsid w:val="00BD0E00"/>
  </w:style>
  <w:style w:type="paragraph" w:customStyle="1" w:styleId="afb">
    <w:name w:val="Базовый"/>
    <w:uiPriority w:val="99"/>
    <w:rsid w:val="00BD0E00"/>
    <w:pPr>
      <w:suppressAutoHyphens/>
      <w:spacing w:after="0" w:line="100" w:lineRule="atLeast"/>
      <w:jc w:val="both"/>
    </w:pPr>
    <w:rPr>
      <w:rFonts w:ascii="Calibri" w:eastAsia="SimSun" w:hAnsi="Calibri" w:cs="Calibri"/>
    </w:rPr>
  </w:style>
  <w:style w:type="paragraph" w:customStyle="1" w:styleId="17">
    <w:name w:val="Заголовок1"/>
    <w:basedOn w:val="afb"/>
    <w:next w:val="a3"/>
    <w:uiPriority w:val="99"/>
    <w:rsid w:val="00BD0E00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212">
    <w:name w:val="Основной текст 21"/>
    <w:basedOn w:val="afb"/>
    <w:uiPriority w:val="99"/>
    <w:rsid w:val="00BD0E00"/>
    <w:pPr>
      <w:spacing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ParagraphStyle">
    <w:name w:val="Paragraph Style"/>
    <w:uiPriority w:val="99"/>
    <w:rsid w:val="00BD0E00"/>
    <w:pPr>
      <w:suppressAutoHyphens/>
      <w:spacing w:after="0" w:line="100" w:lineRule="atLeast"/>
    </w:pPr>
    <w:rPr>
      <w:rFonts w:ascii="Arial" w:eastAsia="SimSun" w:hAnsi="Arial" w:cs="Arial"/>
      <w:color w:val="00000A"/>
      <w:sz w:val="24"/>
      <w:szCs w:val="24"/>
    </w:rPr>
  </w:style>
  <w:style w:type="paragraph" w:customStyle="1" w:styleId="c12">
    <w:name w:val="c12"/>
    <w:basedOn w:val="afb"/>
    <w:uiPriority w:val="99"/>
    <w:rsid w:val="00BD0E00"/>
    <w:pPr>
      <w:suppressAutoHyphens w:val="0"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2">
    <w:name w:val="c22"/>
    <w:basedOn w:val="afb"/>
    <w:uiPriority w:val="99"/>
    <w:rsid w:val="00BD0E00"/>
    <w:pPr>
      <w:suppressAutoHyphens w:val="0"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-">
    <w:name w:val="Интернет-ссылка"/>
    <w:basedOn w:val="a0"/>
    <w:rsid w:val="00BD0E00"/>
    <w:rPr>
      <w:color w:val="000080"/>
      <w:u w:val="single"/>
      <w:lang w:val="ru-RU" w:eastAsia="ru-RU" w:bidi="ru-RU"/>
    </w:rPr>
  </w:style>
  <w:style w:type="character" w:customStyle="1" w:styleId="ListLabel1">
    <w:name w:val="ListLabel 1"/>
    <w:rsid w:val="00BD0E00"/>
    <w:rPr>
      <w:sz w:val="20"/>
    </w:rPr>
  </w:style>
  <w:style w:type="character" w:customStyle="1" w:styleId="c0">
    <w:name w:val="c0"/>
    <w:basedOn w:val="a0"/>
    <w:rsid w:val="00BD0E00"/>
  </w:style>
  <w:style w:type="character" w:customStyle="1" w:styleId="c4">
    <w:name w:val="c4"/>
    <w:basedOn w:val="a0"/>
    <w:rsid w:val="00BD0E00"/>
  </w:style>
  <w:style w:type="paragraph" w:customStyle="1" w:styleId="18">
    <w:name w:val="Обычный (веб)1"/>
    <w:basedOn w:val="a"/>
    <w:rsid w:val="00BD0E00"/>
    <w:pPr>
      <w:widowControl w:val="0"/>
      <w:suppressAutoHyphens/>
      <w:spacing w:before="28" w:after="28" w:line="240" w:lineRule="auto"/>
    </w:pPr>
    <w:rPr>
      <w:rFonts w:ascii="Tahoma" w:eastAsia="WenQuanYi Micro Hei" w:hAnsi="Tahoma" w:cs="Tahoma"/>
      <w:kern w:val="2"/>
      <w:sz w:val="16"/>
      <w:szCs w:val="16"/>
      <w:lang w:val="en-US" w:eastAsia="zh-CN" w:bidi="hi-IN"/>
    </w:rPr>
  </w:style>
  <w:style w:type="paragraph" w:customStyle="1" w:styleId="western">
    <w:name w:val="western"/>
    <w:basedOn w:val="a"/>
    <w:uiPriority w:val="99"/>
    <w:rsid w:val="00BD0E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1">
    <w:name w:val="c11"/>
    <w:basedOn w:val="a"/>
    <w:uiPriority w:val="99"/>
    <w:rsid w:val="00BD0E00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BD0E00"/>
  </w:style>
  <w:style w:type="character" w:customStyle="1" w:styleId="extended-textshort">
    <w:name w:val="extended-text__short"/>
    <w:basedOn w:val="a0"/>
    <w:rsid w:val="00BD0E00"/>
  </w:style>
  <w:style w:type="character" w:styleId="afc">
    <w:name w:val="Strong"/>
    <w:basedOn w:val="a0"/>
    <w:uiPriority w:val="22"/>
    <w:qFormat/>
    <w:rsid w:val="00BD0E00"/>
    <w:rPr>
      <w:b/>
      <w:bCs/>
    </w:rPr>
  </w:style>
  <w:style w:type="paragraph" w:styleId="afd">
    <w:name w:val="footnote text"/>
    <w:basedOn w:val="a"/>
    <w:link w:val="afe"/>
    <w:uiPriority w:val="99"/>
    <w:semiHidden/>
    <w:unhideWhenUsed/>
    <w:rsid w:val="00BD0E0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fe">
    <w:name w:val="Текст сноски Знак"/>
    <w:basedOn w:val="a0"/>
    <w:link w:val="afd"/>
    <w:uiPriority w:val="99"/>
    <w:semiHidden/>
    <w:rsid w:val="00BD0E00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ff">
    <w:name w:val="Основной текст с отступом Знак"/>
    <w:basedOn w:val="a0"/>
    <w:link w:val="aff0"/>
    <w:uiPriority w:val="99"/>
    <w:semiHidden/>
    <w:rsid w:val="00BD0E00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aff0">
    <w:name w:val="Body Text Indent"/>
    <w:basedOn w:val="a"/>
    <w:link w:val="aff"/>
    <w:uiPriority w:val="99"/>
    <w:semiHidden/>
    <w:unhideWhenUsed/>
    <w:rsid w:val="00BD0E00"/>
    <w:pPr>
      <w:widowControl w:val="0"/>
      <w:overflowPunct w:val="0"/>
      <w:autoSpaceDE w:val="0"/>
      <w:autoSpaceDN w:val="0"/>
      <w:adjustRightInd w:val="0"/>
      <w:spacing w:after="120" w:line="360" w:lineRule="auto"/>
      <w:ind w:left="283" w:firstLine="709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19">
    <w:name w:val="Основной текст с отступом Знак1"/>
    <w:basedOn w:val="a0"/>
    <w:uiPriority w:val="99"/>
    <w:semiHidden/>
    <w:rsid w:val="00BD0E00"/>
  </w:style>
  <w:style w:type="paragraph" w:styleId="aff1">
    <w:name w:val="Subtitle"/>
    <w:basedOn w:val="a"/>
    <w:next w:val="a"/>
    <w:link w:val="aff2"/>
    <w:uiPriority w:val="11"/>
    <w:qFormat/>
    <w:rsid w:val="00BD0E00"/>
    <w:pPr>
      <w:widowControl w:val="0"/>
      <w:autoSpaceDE w:val="0"/>
      <w:autoSpaceDN w:val="0"/>
      <w:adjustRightInd w:val="0"/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  <w:lang w:val="x-none" w:eastAsia="ja-JP"/>
    </w:rPr>
  </w:style>
  <w:style w:type="character" w:customStyle="1" w:styleId="aff2">
    <w:name w:val="Подзаголовок Знак"/>
    <w:basedOn w:val="a0"/>
    <w:link w:val="aff1"/>
    <w:uiPriority w:val="11"/>
    <w:rsid w:val="00BD0E00"/>
    <w:rPr>
      <w:rFonts w:ascii="Cambria" w:eastAsia="Times New Roman" w:hAnsi="Cambria" w:cs="Times New Roman"/>
      <w:sz w:val="24"/>
      <w:szCs w:val="24"/>
      <w:lang w:val="x-none" w:eastAsia="ja-JP"/>
    </w:rPr>
  </w:style>
  <w:style w:type="paragraph" w:customStyle="1" w:styleId="33">
    <w:name w:val="Заголовок 3+"/>
    <w:basedOn w:val="a"/>
    <w:uiPriority w:val="99"/>
    <w:rsid w:val="00BD0E00"/>
    <w:pPr>
      <w:widowControl w:val="0"/>
      <w:overflowPunct w:val="0"/>
      <w:autoSpaceDE w:val="0"/>
      <w:autoSpaceDN w:val="0"/>
      <w:adjustRightInd w:val="0"/>
      <w:spacing w:before="240"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Oaeno">
    <w:name w:val="Oaeno"/>
    <w:basedOn w:val="a"/>
    <w:uiPriority w:val="99"/>
    <w:rsid w:val="00BD0E00"/>
    <w:pPr>
      <w:widowControl w:val="0"/>
      <w:overflowPunct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5">
    <w:name w:val="c5"/>
    <w:basedOn w:val="a"/>
    <w:uiPriority w:val="99"/>
    <w:rsid w:val="00BD0E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W-">
    <w:name w:val="WW-Базовый"/>
    <w:uiPriority w:val="99"/>
    <w:rsid w:val="00BD0E00"/>
    <w:pPr>
      <w:tabs>
        <w:tab w:val="left" w:pos="709"/>
      </w:tabs>
      <w:suppressAutoHyphens/>
      <w:spacing w:after="200" w:line="276" w:lineRule="atLeast"/>
    </w:pPr>
    <w:rPr>
      <w:rFonts w:ascii="Calibri" w:eastAsia="SimSun" w:hAnsi="Calibri" w:cs="Calibri"/>
      <w:sz w:val="28"/>
      <w:szCs w:val="28"/>
      <w:lang w:eastAsia="ar-SA"/>
    </w:rPr>
  </w:style>
  <w:style w:type="character" w:styleId="aff3">
    <w:name w:val="Subtle Emphasis"/>
    <w:uiPriority w:val="19"/>
    <w:qFormat/>
    <w:rsid w:val="00BD0E00"/>
    <w:rPr>
      <w:i/>
      <w:iCs/>
      <w:color w:val="808080"/>
    </w:rPr>
  </w:style>
  <w:style w:type="character" w:customStyle="1" w:styleId="1a">
    <w:name w:val="Заголовок Знак1"/>
    <w:uiPriority w:val="99"/>
    <w:locked/>
    <w:rsid w:val="00BD0E00"/>
    <w:rPr>
      <w:rFonts w:ascii="Cambria" w:eastAsia="Times New Roman" w:hAnsi="Cambria" w:cs="Times New Roman"/>
      <w:b/>
      <w:bCs/>
      <w:kern w:val="28"/>
      <w:sz w:val="32"/>
      <w:szCs w:val="32"/>
      <w:lang w:eastAsia="ja-JP"/>
    </w:rPr>
  </w:style>
  <w:style w:type="paragraph" w:styleId="aff4">
    <w:name w:val="endnote text"/>
    <w:basedOn w:val="a"/>
    <w:link w:val="aff5"/>
    <w:uiPriority w:val="99"/>
    <w:semiHidden/>
    <w:unhideWhenUsed/>
    <w:rsid w:val="00BD0E00"/>
    <w:pPr>
      <w:suppressAutoHyphens/>
      <w:spacing w:after="0" w:line="240" w:lineRule="auto"/>
    </w:pPr>
    <w:rPr>
      <w:rFonts w:ascii="Calibri" w:eastAsia="Times New Roman" w:hAnsi="Calibri" w:cs="Calibri"/>
      <w:sz w:val="20"/>
      <w:szCs w:val="20"/>
      <w:lang w:eastAsia="ar-SA"/>
    </w:rPr>
  </w:style>
  <w:style w:type="character" w:customStyle="1" w:styleId="aff5">
    <w:name w:val="Текст концевой сноски Знак"/>
    <w:basedOn w:val="a0"/>
    <w:link w:val="aff4"/>
    <w:uiPriority w:val="99"/>
    <w:semiHidden/>
    <w:rsid w:val="00BD0E00"/>
    <w:rPr>
      <w:rFonts w:ascii="Calibri" w:eastAsia="Times New Roman" w:hAnsi="Calibri" w:cs="Calibri"/>
      <w:sz w:val="20"/>
      <w:szCs w:val="20"/>
      <w:lang w:eastAsia="ar-SA"/>
    </w:rPr>
  </w:style>
  <w:style w:type="character" w:styleId="aff6">
    <w:name w:val="endnote reference"/>
    <w:basedOn w:val="a0"/>
    <w:uiPriority w:val="99"/>
    <w:semiHidden/>
    <w:unhideWhenUsed/>
    <w:rsid w:val="00BD0E00"/>
    <w:rPr>
      <w:vertAlign w:val="superscript"/>
    </w:rPr>
  </w:style>
  <w:style w:type="character" w:styleId="aff7">
    <w:name w:val="page number"/>
    <w:basedOn w:val="a0"/>
    <w:rsid w:val="00BD0E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://www.vneuroka.ru/mathematics.php" TargetMode="External"/><Relationship Id="rId299" Type="http://schemas.openxmlformats.org/officeDocument/2006/relationships/hyperlink" Target="http://uchitel.edu54.ru/node/16047?page=1" TargetMode="External"/><Relationship Id="rId21" Type="http://schemas.openxmlformats.org/officeDocument/2006/relationships/hyperlink" Target="http://www.vneuroka.ru/mathematics.php" TargetMode="External"/><Relationship Id="rId63" Type="http://schemas.openxmlformats.org/officeDocument/2006/relationships/hyperlink" Target="http://www.vneuroka.ru/mathematics.php" TargetMode="External"/><Relationship Id="rId159" Type="http://schemas.openxmlformats.org/officeDocument/2006/relationships/hyperlink" Target="http://www.vneuroka.ru/mathematics.php" TargetMode="External"/><Relationship Id="rId324" Type="http://schemas.openxmlformats.org/officeDocument/2006/relationships/hyperlink" Target="http://www.vneuroka.ru/mathematics.php" TargetMode="External"/><Relationship Id="rId170" Type="http://schemas.openxmlformats.org/officeDocument/2006/relationships/hyperlink" Target="http://uchitel.edu54.ru/node/16047?page=1" TargetMode="External"/><Relationship Id="rId226" Type="http://schemas.openxmlformats.org/officeDocument/2006/relationships/hyperlink" Target="http://puzzle-ru.blogspot.com" TargetMode="External"/><Relationship Id="rId268" Type="http://schemas.openxmlformats.org/officeDocument/2006/relationships/hyperlink" Target="http://puzzle-ru.blogspot.com" TargetMode="External"/><Relationship Id="rId32" Type="http://schemas.openxmlformats.org/officeDocument/2006/relationships/hyperlink" Target="http://uchitel.edu54.ru/node/16047?page=1" TargetMode="External"/><Relationship Id="rId74" Type="http://schemas.openxmlformats.org/officeDocument/2006/relationships/hyperlink" Target="http://uchitel.edu54.ru/node/16047?page=1" TargetMode="External"/><Relationship Id="rId128" Type="http://schemas.openxmlformats.org/officeDocument/2006/relationships/hyperlink" Target="http://uchitel.edu54.ru/node/16047?page=1" TargetMode="External"/><Relationship Id="rId335" Type="http://schemas.openxmlformats.org/officeDocument/2006/relationships/hyperlink" Target="http://uchitel.edu54.ru/node/16047?page=1" TargetMode="External"/><Relationship Id="rId5" Type="http://schemas.openxmlformats.org/officeDocument/2006/relationships/webSettings" Target="webSettings.xml"/><Relationship Id="rId181" Type="http://schemas.openxmlformats.org/officeDocument/2006/relationships/hyperlink" Target="http://puzzle-ru.blogspot.com" TargetMode="External"/><Relationship Id="rId237" Type="http://schemas.openxmlformats.org/officeDocument/2006/relationships/hyperlink" Target="http://www.vneuroka.ru/mathematics.php" TargetMode="External"/><Relationship Id="rId279" Type="http://schemas.openxmlformats.org/officeDocument/2006/relationships/hyperlink" Target="http://www.vneuroka.ru/mathematics.php" TargetMode="External"/><Relationship Id="rId43" Type="http://schemas.openxmlformats.org/officeDocument/2006/relationships/hyperlink" Target="http://puzzle-ru.blogspot.com" TargetMode="External"/><Relationship Id="rId139" Type="http://schemas.openxmlformats.org/officeDocument/2006/relationships/hyperlink" Target="http://puzzle-ru.blogspot.com" TargetMode="External"/><Relationship Id="rId290" Type="http://schemas.openxmlformats.org/officeDocument/2006/relationships/hyperlink" Target="http://uchitel.edu54.ru/node/16047?page=1" TargetMode="External"/><Relationship Id="rId304" Type="http://schemas.openxmlformats.org/officeDocument/2006/relationships/hyperlink" Target="http://puzzle-ru.blogspot.com" TargetMode="External"/><Relationship Id="rId346" Type="http://schemas.openxmlformats.org/officeDocument/2006/relationships/hyperlink" Target="http://puzzle-ru.blogspot.com" TargetMode="External"/><Relationship Id="rId85" Type="http://schemas.openxmlformats.org/officeDocument/2006/relationships/hyperlink" Target="http://puzzle-ru.blogspot.com" TargetMode="External"/><Relationship Id="rId150" Type="http://schemas.openxmlformats.org/officeDocument/2006/relationships/hyperlink" Target="http://www.vneuroka.ru/mathematics.php" TargetMode="External"/><Relationship Id="rId192" Type="http://schemas.openxmlformats.org/officeDocument/2006/relationships/hyperlink" Target="http://www.vneuroka.ru/mathematics.php" TargetMode="External"/><Relationship Id="rId206" Type="http://schemas.openxmlformats.org/officeDocument/2006/relationships/hyperlink" Target="http://uchitel.edu54.ru/node/16047?page=1" TargetMode="External"/><Relationship Id="rId248" Type="http://schemas.openxmlformats.org/officeDocument/2006/relationships/hyperlink" Target="http://uchitel.edu54.ru/node/16047?page=1" TargetMode="External"/><Relationship Id="rId12" Type="http://schemas.openxmlformats.org/officeDocument/2006/relationships/hyperlink" Target="http://www.vneuroka.ru/mathematics.php" TargetMode="External"/><Relationship Id="rId108" Type="http://schemas.openxmlformats.org/officeDocument/2006/relationships/hyperlink" Target="http://www.vneuroka.ru/mathematics.php" TargetMode="External"/><Relationship Id="rId315" Type="http://schemas.openxmlformats.org/officeDocument/2006/relationships/hyperlink" Target="http://www.vneuroka.ru/mathematics.php" TargetMode="External"/><Relationship Id="rId54" Type="http://schemas.openxmlformats.org/officeDocument/2006/relationships/hyperlink" Target="http://www.vneuroka.ru/mathematics.php" TargetMode="External"/><Relationship Id="rId96" Type="http://schemas.openxmlformats.org/officeDocument/2006/relationships/hyperlink" Target="http://www.vneuroka.ru/mathematics.php" TargetMode="External"/><Relationship Id="rId161" Type="http://schemas.openxmlformats.org/officeDocument/2006/relationships/hyperlink" Target="http://uchitel.edu54.ru/node/16047?page=1" TargetMode="External"/><Relationship Id="rId217" Type="http://schemas.openxmlformats.org/officeDocument/2006/relationships/hyperlink" Target="http://puzzle-ru.blogspot.com" TargetMode="External"/><Relationship Id="rId259" Type="http://schemas.openxmlformats.org/officeDocument/2006/relationships/hyperlink" Target="http://puzzle-ru.blogspot.com" TargetMode="External"/><Relationship Id="rId23" Type="http://schemas.openxmlformats.org/officeDocument/2006/relationships/hyperlink" Target="http://uchitel.edu54.ru/node/16047?page=1" TargetMode="External"/><Relationship Id="rId119" Type="http://schemas.openxmlformats.org/officeDocument/2006/relationships/hyperlink" Target="http://uchitel.edu54.ru/node/16047?page=1" TargetMode="External"/><Relationship Id="rId270" Type="http://schemas.openxmlformats.org/officeDocument/2006/relationships/hyperlink" Target="http://www.vneuroka.ru/mathematics.php" TargetMode="External"/><Relationship Id="rId326" Type="http://schemas.openxmlformats.org/officeDocument/2006/relationships/hyperlink" Target="http://uchitel.edu54.ru/node/16047?page=1" TargetMode="External"/><Relationship Id="rId65" Type="http://schemas.openxmlformats.org/officeDocument/2006/relationships/hyperlink" Target="http://uchitel.edu54.ru/node/16047?page=1" TargetMode="External"/><Relationship Id="rId130" Type="http://schemas.openxmlformats.org/officeDocument/2006/relationships/hyperlink" Target="http://puzzle-ru.blogspot.com" TargetMode="External"/><Relationship Id="rId172" Type="http://schemas.openxmlformats.org/officeDocument/2006/relationships/hyperlink" Target="http://puzzle-ru.blogspot.com" TargetMode="External"/><Relationship Id="rId228" Type="http://schemas.openxmlformats.org/officeDocument/2006/relationships/hyperlink" Target="http://www.vneuroka.ru/mathematics.php" TargetMode="External"/><Relationship Id="rId281" Type="http://schemas.openxmlformats.org/officeDocument/2006/relationships/hyperlink" Target="http://uchitel.edu54.ru/node/16047?page=1" TargetMode="External"/><Relationship Id="rId337" Type="http://schemas.openxmlformats.org/officeDocument/2006/relationships/hyperlink" Target="http://puzzle-ru.blogspot.com" TargetMode="External"/><Relationship Id="rId34" Type="http://schemas.openxmlformats.org/officeDocument/2006/relationships/hyperlink" Target="http://puzzle-ru.blogspot.com" TargetMode="External"/><Relationship Id="rId76" Type="http://schemas.openxmlformats.org/officeDocument/2006/relationships/hyperlink" Target="http://puzzle-ru.blogspot.com" TargetMode="External"/><Relationship Id="rId141" Type="http://schemas.openxmlformats.org/officeDocument/2006/relationships/hyperlink" Target="http://www.vneuroka.ru/mathematics.php" TargetMode="External"/><Relationship Id="rId7" Type="http://schemas.openxmlformats.org/officeDocument/2006/relationships/hyperlink" Target="http://puzzle-ru.blogspot.com" TargetMode="External"/><Relationship Id="rId183" Type="http://schemas.openxmlformats.org/officeDocument/2006/relationships/hyperlink" Target="http://www.vneuroka.ru/mathematics.php" TargetMode="External"/><Relationship Id="rId239" Type="http://schemas.openxmlformats.org/officeDocument/2006/relationships/hyperlink" Target="http://uchitel.edu54.ru/node/16047?page=1" TargetMode="External"/><Relationship Id="rId250" Type="http://schemas.openxmlformats.org/officeDocument/2006/relationships/hyperlink" Target="http://puzzle-ru.blogspot.com" TargetMode="External"/><Relationship Id="rId292" Type="http://schemas.openxmlformats.org/officeDocument/2006/relationships/hyperlink" Target="http://puzzle-ru.blogspot.com" TargetMode="External"/><Relationship Id="rId306" Type="http://schemas.openxmlformats.org/officeDocument/2006/relationships/hyperlink" Target="http://www.vneuroka.ru/mathematics.php" TargetMode="External"/><Relationship Id="rId45" Type="http://schemas.openxmlformats.org/officeDocument/2006/relationships/hyperlink" Target="http://www.vneuroka.ru/mathematics.php" TargetMode="External"/><Relationship Id="rId87" Type="http://schemas.openxmlformats.org/officeDocument/2006/relationships/hyperlink" Target="http://www.vneuroka.ru/mathematics.php" TargetMode="External"/><Relationship Id="rId110" Type="http://schemas.openxmlformats.org/officeDocument/2006/relationships/hyperlink" Target="http://uchitel.edu54.ru/node/16047?page=1" TargetMode="External"/><Relationship Id="rId348" Type="http://schemas.openxmlformats.org/officeDocument/2006/relationships/hyperlink" Target="http://www.vneuroka.ru/mathematics.php" TargetMode="External"/><Relationship Id="rId152" Type="http://schemas.openxmlformats.org/officeDocument/2006/relationships/hyperlink" Target="http://uchitel.edu54.ru/node/16047?page=1" TargetMode="External"/><Relationship Id="rId194" Type="http://schemas.openxmlformats.org/officeDocument/2006/relationships/hyperlink" Target="http://uchitel.edu54.ru/node/16047?page=1" TargetMode="External"/><Relationship Id="rId208" Type="http://schemas.openxmlformats.org/officeDocument/2006/relationships/hyperlink" Target="http://puzzle-ru.blogspot.com" TargetMode="External"/><Relationship Id="rId261" Type="http://schemas.openxmlformats.org/officeDocument/2006/relationships/hyperlink" Target="http://www.vneuroka.ru/mathematics.php" TargetMode="External"/><Relationship Id="rId14" Type="http://schemas.openxmlformats.org/officeDocument/2006/relationships/hyperlink" Target="http://uchitel.edu54.ru/node/16047?page=1" TargetMode="External"/><Relationship Id="rId56" Type="http://schemas.openxmlformats.org/officeDocument/2006/relationships/hyperlink" Target="http://uchitel.edu54.ru/node/16047?page=1" TargetMode="External"/><Relationship Id="rId317" Type="http://schemas.openxmlformats.org/officeDocument/2006/relationships/hyperlink" Target="http://uchitel.edu54.ru/node/16047?page=1" TargetMode="External"/><Relationship Id="rId98" Type="http://schemas.openxmlformats.org/officeDocument/2006/relationships/hyperlink" Target="http://uchitel.edu54.ru/node/16047?page=1" TargetMode="External"/><Relationship Id="rId121" Type="http://schemas.openxmlformats.org/officeDocument/2006/relationships/hyperlink" Target="http://puzzle-ru.blogspot.com" TargetMode="External"/><Relationship Id="rId163" Type="http://schemas.openxmlformats.org/officeDocument/2006/relationships/hyperlink" Target="http://puzzle-ru.blogspot.com" TargetMode="External"/><Relationship Id="rId219" Type="http://schemas.openxmlformats.org/officeDocument/2006/relationships/hyperlink" Target="http://www.vneuroka.ru/mathematics.php" TargetMode="External"/><Relationship Id="rId230" Type="http://schemas.openxmlformats.org/officeDocument/2006/relationships/hyperlink" Target="http://uchitel.edu54.ru/node/16047?page=1" TargetMode="External"/><Relationship Id="rId251" Type="http://schemas.openxmlformats.org/officeDocument/2006/relationships/hyperlink" Target="http://uchitel.edu54.ru/node/16047?page=1" TargetMode="External"/><Relationship Id="rId25" Type="http://schemas.openxmlformats.org/officeDocument/2006/relationships/hyperlink" Target="http://puzzle-ru.blogspot.com" TargetMode="External"/><Relationship Id="rId46" Type="http://schemas.openxmlformats.org/officeDocument/2006/relationships/hyperlink" Target="http://puzzle-ru.blogspot.com" TargetMode="External"/><Relationship Id="rId67" Type="http://schemas.openxmlformats.org/officeDocument/2006/relationships/hyperlink" Target="http://puzzle-ru.blogspot.com" TargetMode="External"/><Relationship Id="rId272" Type="http://schemas.openxmlformats.org/officeDocument/2006/relationships/hyperlink" Target="http://uchitel.edu54.ru/node/16047?page=1" TargetMode="External"/><Relationship Id="rId293" Type="http://schemas.openxmlformats.org/officeDocument/2006/relationships/hyperlink" Target="http://uchitel.edu54.ru/node/16047?page=1" TargetMode="External"/><Relationship Id="rId307" Type="http://schemas.openxmlformats.org/officeDocument/2006/relationships/hyperlink" Target="http://puzzle-ru.blogspot.com" TargetMode="External"/><Relationship Id="rId328" Type="http://schemas.openxmlformats.org/officeDocument/2006/relationships/hyperlink" Target="http://puzzle-ru.blogspot.com" TargetMode="External"/><Relationship Id="rId349" Type="http://schemas.openxmlformats.org/officeDocument/2006/relationships/hyperlink" Target="http://puzzle-ru.blogspot.com" TargetMode="External"/><Relationship Id="rId88" Type="http://schemas.openxmlformats.org/officeDocument/2006/relationships/hyperlink" Target="http://puzzle-ru.blogspot.com" TargetMode="External"/><Relationship Id="rId111" Type="http://schemas.openxmlformats.org/officeDocument/2006/relationships/hyperlink" Target="http://www.vneuroka.ru/mathematics.php" TargetMode="External"/><Relationship Id="rId132" Type="http://schemas.openxmlformats.org/officeDocument/2006/relationships/hyperlink" Target="http://www.vneuroka.ru/mathematics.php" TargetMode="External"/><Relationship Id="rId153" Type="http://schemas.openxmlformats.org/officeDocument/2006/relationships/hyperlink" Target="http://www.vneuroka.ru/mathematics.php" TargetMode="External"/><Relationship Id="rId174" Type="http://schemas.openxmlformats.org/officeDocument/2006/relationships/hyperlink" Target="http://www.vneuroka.ru/mathematics.php" TargetMode="External"/><Relationship Id="rId195" Type="http://schemas.openxmlformats.org/officeDocument/2006/relationships/hyperlink" Target="http://www.vneuroka.ru/mathematics.php" TargetMode="External"/><Relationship Id="rId209" Type="http://schemas.openxmlformats.org/officeDocument/2006/relationships/hyperlink" Target="http://uchitel.edu54.ru/node/16047?page=1" TargetMode="External"/><Relationship Id="rId220" Type="http://schemas.openxmlformats.org/officeDocument/2006/relationships/hyperlink" Target="http://puzzle-ru.blogspot.com" TargetMode="External"/><Relationship Id="rId241" Type="http://schemas.openxmlformats.org/officeDocument/2006/relationships/hyperlink" Target="http://puzzle-ru.blogspot.com" TargetMode="External"/><Relationship Id="rId15" Type="http://schemas.openxmlformats.org/officeDocument/2006/relationships/hyperlink" Target="http://www.vneuroka.ru/mathematics.php" TargetMode="External"/><Relationship Id="rId36" Type="http://schemas.openxmlformats.org/officeDocument/2006/relationships/hyperlink" Target="http://www.vneuroka.ru/mathematics.php" TargetMode="External"/><Relationship Id="rId57" Type="http://schemas.openxmlformats.org/officeDocument/2006/relationships/hyperlink" Target="http://www.vneuroka.ru/mathematics.php" TargetMode="External"/><Relationship Id="rId262" Type="http://schemas.openxmlformats.org/officeDocument/2006/relationships/hyperlink" Target="http://puzzle-ru.blogspot.com" TargetMode="External"/><Relationship Id="rId283" Type="http://schemas.openxmlformats.org/officeDocument/2006/relationships/hyperlink" Target="http://puzzle-ru.blogspot.com" TargetMode="External"/><Relationship Id="rId318" Type="http://schemas.openxmlformats.org/officeDocument/2006/relationships/hyperlink" Target="http://www.vneuroka.ru/mathematics.php" TargetMode="External"/><Relationship Id="rId339" Type="http://schemas.openxmlformats.org/officeDocument/2006/relationships/hyperlink" Target="http://www.vneuroka.ru/mathematics.php" TargetMode="External"/><Relationship Id="rId78" Type="http://schemas.openxmlformats.org/officeDocument/2006/relationships/hyperlink" Target="http://www.vneuroka.ru/mathematics.php" TargetMode="External"/><Relationship Id="rId99" Type="http://schemas.openxmlformats.org/officeDocument/2006/relationships/hyperlink" Target="http://www.vneuroka.ru/mathematics.php" TargetMode="External"/><Relationship Id="rId101" Type="http://schemas.openxmlformats.org/officeDocument/2006/relationships/hyperlink" Target="http://uchitel.edu54.ru/node/16047?page=1" TargetMode="External"/><Relationship Id="rId122" Type="http://schemas.openxmlformats.org/officeDocument/2006/relationships/hyperlink" Target="http://uchitel.edu54.ru/node/16047?page=1" TargetMode="External"/><Relationship Id="rId143" Type="http://schemas.openxmlformats.org/officeDocument/2006/relationships/hyperlink" Target="http://uchitel.edu54.ru/node/16047?page=1" TargetMode="External"/><Relationship Id="rId164" Type="http://schemas.openxmlformats.org/officeDocument/2006/relationships/hyperlink" Target="http://uchitel.edu54.ru/node/16047?page=1" TargetMode="External"/><Relationship Id="rId185" Type="http://schemas.openxmlformats.org/officeDocument/2006/relationships/hyperlink" Target="http://uchitel.edu54.ru/node/16047?page=1" TargetMode="External"/><Relationship Id="rId350" Type="http://schemas.openxmlformats.org/officeDocument/2006/relationships/hyperlink" Target="http://uchitel.edu54.ru/node/16047?page=1" TargetMode="External"/><Relationship Id="rId9" Type="http://schemas.openxmlformats.org/officeDocument/2006/relationships/hyperlink" Target="http://www.vneuroka.ru/mathematics.php" TargetMode="External"/><Relationship Id="rId210" Type="http://schemas.openxmlformats.org/officeDocument/2006/relationships/hyperlink" Target="http://www.vneuroka.ru/mathematics.php" TargetMode="External"/><Relationship Id="rId26" Type="http://schemas.openxmlformats.org/officeDocument/2006/relationships/hyperlink" Target="http://uchitel.edu54.ru/node/16047?page=1" TargetMode="External"/><Relationship Id="rId231" Type="http://schemas.openxmlformats.org/officeDocument/2006/relationships/hyperlink" Target="http://www.vneuroka.ru/mathematics.php" TargetMode="External"/><Relationship Id="rId252" Type="http://schemas.openxmlformats.org/officeDocument/2006/relationships/hyperlink" Target="http://www.vneuroka.ru/mathematics.php" TargetMode="External"/><Relationship Id="rId273" Type="http://schemas.openxmlformats.org/officeDocument/2006/relationships/hyperlink" Target="http://www.vneuroka.ru/mathematics.php" TargetMode="External"/><Relationship Id="rId294" Type="http://schemas.openxmlformats.org/officeDocument/2006/relationships/hyperlink" Target="http://www.vneuroka.ru/mathematics.php" TargetMode="External"/><Relationship Id="rId308" Type="http://schemas.openxmlformats.org/officeDocument/2006/relationships/hyperlink" Target="http://uchitel.edu54.ru/node/16047?page=1" TargetMode="External"/><Relationship Id="rId329" Type="http://schemas.openxmlformats.org/officeDocument/2006/relationships/hyperlink" Target="http://uchitel.edu54.ru/node/16047?page=1" TargetMode="External"/><Relationship Id="rId47" Type="http://schemas.openxmlformats.org/officeDocument/2006/relationships/hyperlink" Target="http://uchitel.edu54.ru/node/16047?page=1" TargetMode="External"/><Relationship Id="rId68" Type="http://schemas.openxmlformats.org/officeDocument/2006/relationships/hyperlink" Target="http://uchitel.edu54.ru/node/16047?page=1" TargetMode="External"/><Relationship Id="rId89" Type="http://schemas.openxmlformats.org/officeDocument/2006/relationships/hyperlink" Target="http://uchitel.edu54.ru/node/16047?page=1" TargetMode="External"/><Relationship Id="rId112" Type="http://schemas.openxmlformats.org/officeDocument/2006/relationships/hyperlink" Target="http://puzzle-ru.blogspot.com" TargetMode="External"/><Relationship Id="rId133" Type="http://schemas.openxmlformats.org/officeDocument/2006/relationships/hyperlink" Target="http://puzzle-ru.blogspot.com" TargetMode="External"/><Relationship Id="rId154" Type="http://schemas.openxmlformats.org/officeDocument/2006/relationships/hyperlink" Target="http://puzzle-ru.blogspot.com" TargetMode="External"/><Relationship Id="rId175" Type="http://schemas.openxmlformats.org/officeDocument/2006/relationships/hyperlink" Target="http://puzzle-ru.blogspot.com" TargetMode="External"/><Relationship Id="rId340" Type="http://schemas.openxmlformats.org/officeDocument/2006/relationships/hyperlink" Target="http://puzzle-ru.blogspot.com" TargetMode="External"/><Relationship Id="rId196" Type="http://schemas.openxmlformats.org/officeDocument/2006/relationships/hyperlink" Target="http://puzzle-ru.blogspot.com" TargetMode="External"/><Relationship Id="rId200" Type="http://schemas.openxmlformats.org/officeDocument/2006/relationships/hyperlink" Target="http://uchitel.edu54.ru/node/16047?page=1" TargetMode="External"/><Relationship Id="rId16" Type="http://schemas.openxmlformats.org/officeDocument/2006/relationships/hyperlink" Target="http://puzzle-ru.blogspot.com" TargetMode="External"/><Relationship Id="rId221" Type="http://schemas.openxmlformats.org/officeDocument/2006/relationships/hyperlink" Target="http://uchitel.edu54.ru/node/16047?page=1" TargetMode="External"/><Relationship Id="rId242" Type="http://schemas.openxmlformats.org/officeDocument/2006/relationships/hyperlink" Target="http://uchitel.edu54.ru/node/16047?page=1" TargetMode="External"/><Relationship Id="rId263" Type="http://schemas.openxmlformats.org/officeDocument/2006/relationships/hyperlink" Target="http://uchitel.edu54.ru/node/16047?page=1" TargetMode="External"/><Relationship Id="rId284" Type="http://schemas.openxmlformats.org/officeDocument/2006/relationships/hyperlink" Target="http://uchitel.edu54.ru/node/16047?page=1" TargetMode="External"/><Relationship Id="rId319" Type="http://schemas.openxmlformats.org/officeDocument/2006/relationships/hyperlink" Target="http://puzzle-ru.blogspot.com" TargetMode="External"/><Relationship Id="rId37" Type="http://schemas.openxmlformats.org/officeDocument/2006/relationships/hyperlink" Target="http://puzzle-ru.blogspot.com" TargetMode="External"/><Relationship Id="rId58" Type="http://schemas.openxmlformats.org/officeDocument/2006/relationships/hyperlink" Target="http://puzzle-ru.blogspot.com" TargetMode="External"/><Relationship Id="rId79" Type="http://schemas.openxmlformats.org/officeDocument/2006/relationships/hyperlink" Target="http://puzzle-ru.blogspot.com" TargetMode="External"/><Relationship Id="rId102" Type="http://schemas.openxmlformats.org/officeDocument/2006/relationships/hyperlink" Target="http://www.vneuroka.ru/mathematics.php" TargetMode="External"/><Relationship Id="rId123" Type="http://schemas.openxmlformats.org/officeDocument/2006/relationships/hyperlink" Target="http://www.vneuroka.ru/mathematics.php" TargetMode="External"/><Relationship Id="rId144" Type="http://schemas.openxmlformats.org/officeDocument/2006/relationships/hyperlink" Target="http://www.vneuroka.ru/mathematics.php" TargetMode="External"/><Relationship Id="rId330" Type="http://schemas.openxmlformats.org/officeDocument/2006/relationships/hyperlink" Target="http://www.vneuroka.ru/mathematics.php" TargetMode="External"/><Relationship Id="rId90" Type="http://schemas.openxmlformats.org/officeDocument/2006/relationships/hyperlink" Target="http://www.vneuroka.ru/mathematics.php" TargetMode="External"/><Relationship Id="rId165" Type="http://schemas.openxmlformats.org/officeDocument/2006/relationships/hyperlink" Target="http://www.vneuroka.ru/mathematics.php" TargetMode="External"/><Relationship Id="rId186" Type="http://schemas.openxmlformats.org/officeDocument/2006/relationships/hyperlink" Target="http://www.vneuroka.ru/mathematics.php" TargetMode="External"/><Relationship Id="rId351" Type="http://schemas.openxmlformats.org/officeDocument/2006/relationships/hyperlink" Target="http://www.vneuroka.ru/mathematics.php" TargetMode="External"/><Relationship Id="rId211" Type="http://schemas.openxmlformats.org/officeDocument/2006/relationships/hyperlink" Target="http://puzzle-ru.blogspot.com" TargetMode="External"/><Relationship Id="rId232" Type="http://schemas.openxmlformats.org/officeDocument/2006/relationships/hyperlink" Target="http://puzzle-ru.blogspot.com" TargetMode="External"/><Relationship Id="rId253" Type="http://schemas.openxmlformats.org/officeDocument/2006/relationships/hyperlink" Target="http://puzzle-ru.blogspot.com" TargetMode="External"/><Relationship Id="rId274" Type="http://schemas.openxmlformats.org/officeDocument/2006/relationships/hyperlink" Target="http://puzzle-ru.blogspot.com" TargetMode="External"/><Relationship Id="rId295" Type="http://schemas.openxmlformats.org/officeDocument/2006/relationships/hyperlink" Target="http://puzzle-ru.blogspot.com" TargetMode="External"/><Relationship Id="rId309" Type="http://schemas.openxmlformats.org/officeDocument/2006/relationships/hyperlink" Target="http://www.vneuroka.ru/mathematics.php" TargetMode="External"/><Relationship Id="rId27" Type="http://schemas.openxmlformats.org/officeDocument/2006/relationships/hyperlink" Target="http://www.vneuroka.ru/mathematics.php" TargetMode="External"/><Relationship Id="rId48" Type="http://schemas.openxmlformats.org/officeDocument/2006/relationships/hyperlink" Target="http://www.vneuroka.ru/mathematics.php" TargetMode="External"/><Relationship Id="rId69" Type="http://schemas.openxmlformats.org/officeDocument/2006/relationships/hyperlink" Target="http://www.vneuroka.ru/mathematics.php" TargetMode="External"/><Relationship Id="rId113" Type="http://schemas.openxmlformats.org/officeDocument/2006/relationships/hyperlink" Target="http://uchitel.edu54.ru/node/16047?page=1" TargetMode="External"/><Relationship Id="rId134" Type="http://schemas.openxmlformats.org/officeDocument/2006/relationships/hyperlink" Target="http://uchitel.edu54.ru/node/16047?page=1" TargetMode="External"/><Relationship Id="rId320" Type="http://schemas.openxmlformats.org/officeDocument/2006/relationships/hyperlink" Target="http://uchitel.edu54.ru/node/16047?page=1" TargetMode="External"/><Relationship Id="rId80" Type="http://schemas.openxmlformats.org/officeDocument/2006/relationships/hyperlink" Target="http://uchitel.edu54.ru/node/16047?page=1" TargetMode="External"/><Relationship Id="rId155" Type="http://schemas.openxmlformats.org/officeDocument/2006/relationships/hyperlink" Target="http://uchitel.edu54.ru/node/16047?page=1" TargetMode="External"/><Relationship Id="rId176" Type="http://schemas.openxmlformats.org/officeDocument/2006/relationships/hyperlink" Target="http://uchitel.edu54.ru/node/16047?page=1" TargetMode="External"/><Relationship Id="rId197" Type="http://schemas.openxmlformats.org/officeDocument/2006/relationships/hyperlink" Target="http://uchitel.edu54.ru/node/16047?page=1" TargetMode="External"/><Relationship Id="rId341" Type="http://schemas.openxmlformats.org/officeDocument/2006/relationships/hyperlink" Target="http://uchitel.edu54.ru/node/16047?page=1" TargetMode="External"/><Relationship Id="rId201" Type="http://schemas.openxmlformats.org/officeDocument/2006/relationships/hyperlink" Target="http://www.vneuroka.ru/mathematics.php" TargetMode="External"/><Relationship Id="rId222" Type="http://schemas.openxmlformats.org/officeDocument/2006/relationships/hyperlink" Target="http://www.vneuroka.ru/mathematics.php" TargetMode="External"/><Relationship Id="rId243" Type="http://schemas.openxmlformats.org/officeDocument/2006/relationships/hyperlink" Target="http://www.vneuroka.ru/mathematics.php" TargetMode="External"/><Relationship Id="rId264" Type="http://schemas.openxmlformats.org/officeDocument/2006/relationships/hyperlink" Target="http://www.vneuroka.ru/mathematics.php" TargetMode="External"/><Relationship Id="rId285" Type="http://schemas.openxmlformats.org/officeDocument/2006/relationships/hyperlink" Target="http://www.vneuroka.ru/mathematics.php" TargetMode="External"/><Relationship Id="rId17" Type="http://schemas.openxmlformats.org/officeDocument/2006/relationships/hyperlink" Target="http://uchitel.edu54.ru/node/16047?page=1" TargetMode="External"/><Relationship Id="rId38" Type="http://schemas.openxmlformats.org/officeDocument/2006/relationships/hyperlink" Target="http://uchitel.edu54.ru/node/16047?page=1" TargetMode="External"/><Relationship Id="rId59" Type="http://schemas.openxmlformats.org/officeDocument/2006/relationships/hyperlink" Target="http://uchitel.edu54.ru/node/16047?page=1" TargetMode="External"/><Relationship Id="rId103" Type="http://schemas.openxmlformats.org/officeDocument/2006/relationships/hyperlink" Target="http://puzzle-ru.blogspot.com" TargetMode="External"/><Relationship Id="rId124" Type="http://schemas.openxmlformats.org/officeDocument/2006/relationships/hyperlink" Target="http://puzzle-ru.blogspot.com" TargetMode="External"/><Relationship Id="rId310" Type="http://schemas.openxmlformats.org/officeDocument/2006/relationships/hyperlink" Target="http://puzzle-ru.blogspot.com" TargetMode="External"/><Relationship Id="rId70" Type="http://schemas.openxmlformats.org/officeDocument/2006/relationships/hyperlink" Target="http://puzzle-ru.blogspot.com" TargetMode="External"/><Relationship Id="rId91" Type="http://schemas.openxmlformats.org/officeDocument/2006/relationships/hyperlink" Target="http://puzzle-ru.blogspot.com" TargetMode="External"/><Relationship Id="rId145" Type="http://schemas.openxmlformats.org/officeDocument/2006/relationships/hyperlink" Target="http://puzzle-ru.blogspot.com" TargetMode="External"/><Relationship Id="rId166" Type="http://schemas.openxmlformats.org/officeDocument/2006/relationships/hyperlink" Target="http://puzzle-ru.blogspot.com" TargetMode="External"/><Relationship Id="rId187" Type="http://schemas.openxmlformats.org/officeDocument/2006/relationships/hyperlink" Target="http://puzzle-ru.blogspot.com" TargetMode="External"/><Relationship Id="rId331" Type="http://schemas.openxmlformats.org/officeDocument/2006/relationships/hyperlink" Target="http://puzzle-ru.blogspot.com" TargetMode="External"/><Relationship Id="rId352" Type="http://schemas.openxmlformats.org/officeDocument/2006/relationships/hyperlink" Target="http://puzzle-ru.blogspot.com" TargetMode="External"/><Relationship Id="rId1" Type="http://schemas.openxmlformats.org/officeDocument/2006/relationships/customXml" Target="../customXml/item1.xml"/><Relationship Id="rId212" Type="http://schemas.openxmlformats.org/officeDocument/2006/relationships/hyperlink" Target="http://uchitel.edu54.ru/node/16047?page=1" TargetMode="External"/><Relationship Id="rId233" Type="http://schemas.openxmlformats.org/officeDocument/2006/relationships/hyperlink" Target="http://uchitel.edu54.ru/node/16047?page=1" TargetMode="External"/><Relationship Id="rId254" Type="http://schemas.openxmlformats.org/officeDocument/2006/relationships/hyperlink" Target="http://uchitel.edu54.ru/node/16047?page=1" TargetMode="External"/><Relationship Id="rId28" Type="http://schemas.openxmlformats.org/officeDocument/2006/relationships/hyperlink" Target="http://puzzle-ru.blogspot.com" TargetMode="External"/><Relationship Id="rId49" Type="http://schemas.openxmlformats.org/officeDocument/2006/relationships/hyperlink" Target="http://puzzle-ru.blogspot.com" TargetMode="External"/><Relationship Id="rId114" Type="http://schemas.openxmlformats.org/officeDocument/2006/relationships/hyperlink" Target="http://www.vneuroka.ru/mathematics.php" TargetMode="External"/><Relationship Id="rId275" Type="http://schemas.openxmlformats.org/officeDocument/2006/relationships/hyperlink" Target="http://uchitel.edu54.ru/node/16047?page=1" TargetMode="External"/><Relationship Id="rId296" Type="http://schemas.openxmlformats.org/officeDocument/2006/relationships/hyperlink" Target="http://uchitel.edu54.ru/node/16047?page=1" TargetMode="External"/><Relationship Id="rId300" Type="http://schemas.openxmlformats.org/officeDocument/2006/relationships/hyperlink" Target="http://www.vneuroka.ru/mathematics.php" TargetMode="External"/><Relationship Id="rId60" Type="http://schemas.openxmlformats.org/officeDocument/2006/relationships/hyperlink" Target="http://www.vneuroka.ru/mathematics.php" TargetMode="External"/><Relationship Id="rId81" Type="http://schemas.openxmlformats.org/officeDocument/2006/relationships/hyperlink" Target="http://www.vneuroka.ru/mathematics.php" TargetMode="External"/><Relationship Id="rId135" Type="http://schemas.openxmlformats.org/officeDocument/2006/relationships/hyperlink" Target="http://www.vneuroka.ru/mathematics.php" TargetMode="External"/><Relationship Id="rId156" Type="http://schemas.openxmlformats.org/officeDocument/2006/relationships/hyperlink" Target="http://www.vneuroka.ru/mathematics.php" TargetMode="External"/><Relationship Id="rId177" Type="http://schemas.openxmlformats.org/officeDocument/2006/relationships/hyperlink" Target="http://www.vneuroka.ru/mathematics.php" TargetMode="External"/><Relationship Id="rId198" Type="http://schemas.openxmlformats.org/officeDocument/2006/relationships/hyperlink" Target="http://www.vneuroka.ru/mathematics.php" TargetMode="External"/><Relationship Id="rId321" Type="http://schemas.openxmlformats.org/officeDocument/2006/relationships/hyperlink" Target="http://www.vneuroka.ru/mathematics.php" TargetMode="External"/><Relationship Id="rId342" Type="http://schemas.openxmlformats.org/officeDocument/2006/relationships/hyperlink" Target="http://www.vneuroka.ru/mathematics.php" TargetMode="External"/><Relationship Id="rId202" Type="http://schemas.openxmlformats.org/officeDocument/2006/relationships/hyperlink" Target="http://puzzle-ru.blogspot.com" TargetMode="External"/><Relationship Id="rId223" Type="http://schemas.openxmlformats.org/officeDocument/2006/relationships/hyperlink" Target="http://puzzle-ru.blogspot.com" TargetMode="External"/><Relationship Id="rId244" Type="http://schemas.openxmlformats.org/officeDocument/2006/relationships/hyperlink" Target="http://puzzle-ru.blogspot.com" TargetMode="External"/><Relationship Id="rId18" Type="http://schemas.openxmlformats.org/officeDocument/2006/relationships/hyperlink" Target="http://www.vneuroka.ru/mathematics.php" TargetMode="External"/><Relationship Id="rId39" Type="http://schemas.openxmlformats.org/officeDocument/2006/relationships/hyperlink" Target="http://www.vneuroka.ru/mathematics.php" TargetMode="External"/><Relationship Id="rId265" Type="http://schemas.openxmlformats.org/officeDocument/2006/relationships/hyperlink" Target="http://puzzle-ru.blogspot.com" TargetMode="External"/><Relationship Id="rId286" Type="http://schemas.openxmlformats.org/officeDocument/2006/relationships/hyperlink" Target="http://puzzle-ru.blogspot.com" TargetMode="External"/><Relationship Id="rId50" Type="http://schemas.openxmlformats.org/officeDocument/2006/relationships/hyperlink" Target="http://uchitel.edu54.ru/node/16047?page=1" TargetMode="External"/><Relationship Id="rId104" Type="http://schemas.openxmlformats.org/officeDocument/2006/relationships/hyperlink" Target="http://uchitel.edu54.ru/node/16047?page=1" TargetMode="External"/><Relationship Id="rId125" Type="http://schemas.openxmlformats.org/officeDocument/2006/relationships/hyperlink" Target="http://uchitel.edu54.ru/node/16047?page=1" TargetMode="External"/><Relationship Id="rId146" Type="http://schemas.openxmlformats.org/officeDocument/2006/relationships/hyperlink" Target="http://uchitel.edu54.ru/node/16047?page=1" TargetMode="External"/><Relationship Id="rId167" Type="http://schemas.openxmlformats.org/officeDocument/2006/relationships/hyperlink" Target="http://uchitel.edu54.ru/node/16047?page=1" TargetMode="External"/><Relationship Id="rId188" Type="http://schemas.openxmlformats.org/officeDocument/2006/relationships/hyperlink" Target="http://uchitel.edu54.ru/node/16047?page=1" TargetMode="External"/><Relationship Id="rId311" Type="http://schemas.openxmlformats.org/officeDocument/2006/relationships/hyperlink" Target="http://uchitel.edu54.ru/node/16047?page=1" TargetMode="External"/><Relationship Id="rId332" Type="http://schemas.openxmlformats.org/officeDocument/2006/relationships/hyperlink" Target="http://uchitel.edu54.ru/node/16047?page=1" TargetMode="External"/><Relationship Id="rId353" Type="http://schemas.openxmlformats.org/officeDocument/2006/relationships/hyperlink" Target="http://uchitel.edu54.ru/node/16047?page=1" TargetMode="External"/><Relationship Id="rId71" Type="http://schemas.openxmlformats.org/officeDocument/2006/relationships/hyperlink" Target="http://uchitel.edu54.ru/node/16047?page=1" TargetMode="External"/><Relationship Id="rId92" Type="http://schemas.openxmlformats.org/officeDocument/2006/relationships/hyperlink" Target="http://uchitel.edu54.ru/node/16047?page=1" TargetMode="External"/><Relationship Id="rId213" Type="http://schemas.openxmlformats.org/officeDocument/2006/relationships/hyperlink" Target="http://www.vneuroka.ru/mathematics.php" TargetMode="External"/><Relationship Id="rId234" Type="http://schemas.openxmlformats.org/officeDocument/2006/relationships/hyperlink" Target="http://www.vneuroka.ru/mathematics.php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://uchitel.edu54.ru/node/16047?page=1" TargetMode="External"/><Relationship Id="rId255" Type="http://schemas.openxmlformats.org/officeDocument/2006/relationships/hyperlink" Target="http://www.vneuroka.ru/mathematics.php" TargetMode="External"/><Relationship Id="rId276" Type="http://schemas.openxmlformats.org/officeDocument/2006/relationships/hyperlink" Target="http://www.vneuroka.ru/mathematics.php" TargetMode="External"/><Relationship Id="rId297" Type="http://schemas.openxmlformats.org/officeDocument/2006/relationships/hyperlink" Target="http://www.vneuroka.ru/mathematics.php" TargetMode="External"/><Relationship Id="rId40" Type="http://schemas.openxmlformats.org/officeDocument/2006/relationships/hyperlink" Target="http://puzzle-ru.blogspot.com" TargetMode="External"/><Relationship Id="rId115" Type="http://schemas.openxmlformats.org/officeDocument/2006/relationships/hyperlink" Target="http://puzzle-ru.blogspot.com" TargetMode="External"/><Relationship Id="rId136" Type="http://schemas.openxmlformats.org/officeDocument/2006/relationships/hyperlink" Target="http://puzzle-ru.blogspot.com" TargetMode="External"/><Relationship Id="rId157" Type="http://schemas.openxmlformats.org/officeDocument/2006/relationships/hyperlink" Target="http://puzzle-ru.blogspot.com" TargetMode="External"/><Relationship Id="rId178" Type="http://schemas.openxmlformats.org/officeDocument/2006/relationships/hyperlink" Target="http://puzzle-ru.blogspot.com" TargetMode="External"/><Relationship Id="rId301" Type="http://schemas.openxmlformats.org/officeDocument/2006/relationships/hyperlink" Target="http://puzzle-ru.blogspot.com" TargetMode="External"/><Relationship Id="rId322" Type="http://schemas.openxmlformats.org/officeDocument/2006/relationships/hyperlink" Target="http://puzzle-ru.blogspot.com" TargetMode="External"/><Relationship Id="rId343" Type="http://schemas.openxmlformats.org/officeDocument/2006/relationships/hyperlink" Target="http://puzzle-ru.blogspot.com" TargetMode="External"/><Relationship Id="rId61" Type="http://schemas.openxmlformats.org/officeDocument/2006/relationships/hyperlink" Target="http://puzzle-ru.blogspot.com" TargetMode="External"/><Relationship Id="rId82" Type="http://schemas.openxmlformats.org/officeDocument/2006/relationships/hyperlink" Target="http://puzzle-ru.blogspot.com" TargetMode="External"/><Relationship Id="rId199" Type="http://schemas.openxmlformats.org/officeDocument/2006/relationships/hyperlink" Target="http://puzzle-ru.blogspot.com" TargetMode="External"/><Relationship Id="rId203" Type="http://schemas.openxmlformats.org/officeDocument/2006/relationships/hyperlink" Target="http://uchitel.edu54.ru/node/16047?page=1" TargetMode="External"/><Relationship Id="rId19" Type="http://schemas.openxmlformats.org/officeDocument/2006/relationships/hyperlink" Target="http://puzzle-ru.blogspot.com" TargetMode="External"/><Relationship Id="rId224" Type="http://schemas.openxmlformats.org/officeDocument/2006/relationships/hyperlink" Target="http://uchitel.edu54.ru/node/16047?page=1" TargetMode="External"/><Relationship Id="rId245" Type="http://schemas.openxmlformats.org/officeDocument/2006/relationships/hyperlink" Target="http://uchitel.edu54.ru/node/16047?page=1" TargetMode="External"/><Relationship Id="rId266" Type="http://schemas.openxmlformats.org/officeDocument/2006/relationships/hyperlink" Target="http://uchitel.edu54.ru/node/16047?page=1" TargetMode="External"/><Relationship Id="rId287" Type="http://schemas.openxmlformats.org/officeDocument/2006/relationships/hyperlink" Target="http://uchitel.edu54.ru/node/16047?page=1" TargetMode="External"/><Relationship Id="rId30" Type="http://schemas.openxmlformats.org/officeDocument/2006/relationships/hyperlink" Target="http://www.vneuroka.ru/mathematics.php" TargetMode="External"/><Relationship Id="rId105" Type="http://schemas.openxmlformats.org/officeDocument/2006/relationships/hyperlink" Target="http://www.vneuroka.ru/mathematics.php" TargetMode="External"/><Relationship Id="rId126" Type="http://schemas.openxmlformats.org/officeDocument/2006/relationships/hyperlink" Target="http://www.vneuroka.ru/mathematics.php" TargetMode="External"/><Relationship Id="rId147" Type="http://schemas.openxmlformats.org/officeDocument/2006/relationships/hyperlink" Target="http://www.vneuroka.ru/mathematics.php" TargetMode="External"/><Relationship Id="rId168" Type="http://schemas.openxmlformats.org/officeDocument/2006/relationships/hyperlink" Target="http://www.vneuroka.ru/mathematics.php" TargetMode="External"/><Relationship Id="rId312" Type="http://schemas.openxmlformats.org/officeDocument/2006/relationships/hyperlink" Target="http://www.vneuroka.ru/mathematics.php" TargetMode="External"/><Relationship Id="rId333" Type="http://schemas.openxmlformats.org/officeDocument/2006/relationships/hyperlink" Target="http://www.vneuroka.ru/mathematics.php" TargetMode="External"/><Relationship Id="rId354" Type="http://schemas.openxmlformats.org/officeDocument/2006/relationships/fontTable" Target="fontTable.xml"/><Relationship Id="rId51" Type="http://schemas.openxmlformats.org/officeDocument/2006/relationships/hyperlink" Target="http://www.vneuroka.ru/mathematics.php" TargetMode="External"/><Relationship Id="rId72" Type="http://schemas.openxmlformats.org/officeDocument/2006/relationships/hyperlink" Target="http://www.vneuroka.ru/mathematics.php" TargetMode="External"/><Relationship Id="rId93" Type="http://schemas.openxmlformats.org/officeDocument/2006/relationships/hyperlink" Target="http://www.vneuroka.ru/mathematics.php" TargetMode="External"/><Relationship Id="rId189" Type="http://schemas.openxmlformats.org/officeDocument/2006/relationships/hyperlink" Target="http://www.vneuroka.ru/mathematics.php" TargetMode="External"/><Relationship Id="rId3" Type="http://schemas.openxmlformats.org/officeDocument/2006/relationships/styles" Target="styles.xml"/><Relationship Id="rId214" Type="http://schemas.openxmlformats.org/officeDocument/2006/relationships/hyperlink" Target="http://puzzle-ru.blogspot.com" TargetMode="External"/><Relationship Id="rId235" Type="http://schemas.openxmlformats.org/officeDocument/2006/relationships/hyperlink" Target="http://puzzle-ru.blogspot.com" TargetMode="External"/><Relationship Id="rId256" Type="http://schemas.openxmlformats.org/officeDocument/2006/relationships/hyperlink" Target="http://puzzle-ru.blogspot.com" TargetMode="External"/><Relationship Id="rId277" Type="http://schemas.openxmlformats.org/officeDocument/2006/relationships/hyperlink" Target="http://puzzle-ru.blogspot.com" TargetMode="External"/><Relationship Id="rId298" Type="http://schemas.openxmlformats.org/officeDocument/2006/relationships/hyperlink" Target="http://puzzle-ru.blogspot.com" TargetMode="External"/><Relationship Id="rId116" Type="http://schemas.openxmlformats.org/officeDocument/2006/relationships/hyperlink" Target="http://uchitel.edu54.ru/node/16047?page=1" TargetMode="External"/><Relationship Id="rId137" Type="http://schemas.openxmlformats.org/officeDocument/2006/relationships/hyperlink" Target="http://uchitel.edu54.ru/node/16047?page=1" TargetMode="External"/><Relationship Id="rId158" Type="http://schemas.openxmlformats.org/officeDocument/2006/relationships/hyperlink" Target="http://uchitel.edu54.ru/node/16047?page=1" TargetMode="External"/><Relationship Id="rId302" Type="http://schemas.openxmlformats.org/officeDocument/2006/relationships/hyperlink" Target="http://uchitel.edu54.ru/node/16047?page=1" TargetMode="External"/><Relationship Id="rId323" Type="http://schemas.openxmlformats.org/officeDocument/2006/relationships/hyperlink" Target="http://uchitel.edu54.ru/node/16047?page=1" TargetMode="External"/><Relationship Id="rId344" Type="http://schemas.openxmlformats.org/officeDocument/2006/relationships/hyperlink" Target="http://uchitel.edu54.ru/node/16047?page=1" TargetMode="External"/><Relationship Id="rId20" Type="http://schemas.openxmlformats.org/officeDocument/2006/relationships/hyperlink" Target="http://uchitel.edu54.ru/node/16047?page=1" TargetMode="External"/><Relationship Id="rId41" Type="http://schemas.openxmlformats.org/officeDocument/2006/relationships/hyperlink" Target="http://uchitel.edu54.ru/node/16047?page=1" TargetMode="External"/><Relationship Id="rId62" Type="http://schemas.openxmlformats.org/officeDocument/2006/relationships/hyperlink" Target="http://uchitel.edu54.ru/node/16047?page=1" TargetMode="External"/><Relationship Id="rId83" Type="http://schemas.openxmlformats.org/officeDocument/2006/relationships/hyperlink" Target="http://uchitel.edu54.ru/node/16047?page=1" TargetMode="External"/><Relationship Id="rId179" Type="http://schemas.openxmlformats.org/officeDocument/2006/relationships/hyperlink" Target="http://uchitel.edu54.ru/node/16047?page=1" TargetMode="External"/><Relationship Id="rId190" Type="http://schemas.openxmlformats.org/officeDocument/2006/relationships/hyperlink" Target="http://puzzle-ru.blogspot.com" TargetMode="External"/><Relationship Id="rId204" Type="http://schemas.openxmlformats.org/officeDocument/2006/relationships/hyperlink" Target="http://www.vneuroka.ru/mathematics.php" TargetMode="External"/><Relationship Id="rId225" Type="http://schemas.openxmlformats.org/officeDocument/2006/relationships/hyperlink" Target="http://www.vneuroka.ru/mathematics.php" TargetMode="External"/><Relationship Id="rId246" Type="http://schemas.openxmlformats.org/officeDocument/2006/relationships/hyperlink" Target="http://www.vneuroka.ru/mathematics.php" TargetMode="External"/><Relationship Id="rId267" Type="http://schemas.openxmlformats.org/officeDocument/2006/relationships/hyperlink" Target="http://www.vneuroka.ru/mathematics.php" TargetMode="External"/><Relationship Id="rId288" Type="http://schemas.openxmlformats.org/officeDocument/2006/relationships/hyperlink" Target="http://www.vneuroka.ru/mathematics.php" TargetMode="External"/><Relationship Id="rId106" Type="http://schemas.openxmlformats.org/officeDocument/2006/relationships/hyperlink" Target="http://puzzle-ru.blogspot.com" TargetMode="External"/><Relationship Id="rId127" Type="http://schemas.openxmlformats.org/officeDocument/2006/relationships/hyperlink" Target="http://puzzle-ru.blogspot.com" TargetMode="External"/><Relationship Id="rId313" Type="http://schemas.openxmlformats.org/officeDocument/2006/relationships/hyperlink" Target="http://puzzle-ru.blogspot.com" TargetMode="External"/><Relationship Id="rId10" Type="http://schemas.openxmlformats.org/officeDocument/2006/relationships/hyperlink" Target="http://puzzle-ru.blogspot.com" TargetMode="External"/><Relationship Id="rId31" Type="http://schemas.openxmlformats.org/officeDocument/2006/relationships/hyperlink" Target="http://puzzle-ru.blogspot.com" TargetMode="External"/><Relationship Id="rId52" Type="http://schemas.openxmlformats.org/officeDocument/2006/relationships/hyperlink" Target="http://puzzle-ru.blogspot.com" TargetMode="External"/><Relationship Id="rId73" Type="http://schemas.openxmlformats.org/officeDocument/2006/relationships/hyperlink" Target="http://puzzle-ru.blogspot.com" TargetMode="External"/><Relationship Id="rId94" Type="http://schemas.openxmlformats.org/officeDocument/2006/relationships/hyperlink" Target="http://puzzle-ru.blogspot.com" TargetMode="External"/><Relationship Id="rId148" Type="http://schemas.openxmlformats.org/officeDocument/2006/relationships/hyperlink" Target="http://puzzle-ru.blogspot.com" TargetMode="External"/><Relationship Id="rId169" Type="http://schemas.openxmlformats.org/officeDocument/2006/relationships/hyperlink" Target="http://puzzle-ru.blogspot.com" TargetMode="External"/><Relationship Id="rId334" Type="http://schemas.openxmlformats.org/officeDocument/2006/relationships/hyperlink" Target="http://puzzle-ru.blogspot.com" TargetMode="External"/><Relationship Id="rId355" Type="http://schemas.openxmlformats.org/officeDocument/2006/relationships/theme" Target="theme/theme1.xml"/><Relationship Id="rId4" Type="http://schemas.openxmlformats.org/officeDocument/2006/relationships/settings" Target="settings.xml"/><Relationship Id="rId180" Type="http://schemas.openxmlformats.org/officeDocument/2006/relationships/hyperlink" Target="http://www.vneuroka.ru/mathematics.php" TargetMode="External"/><Relationship Id="rId215" Type="http://schemas.openxmlformats.org/officeDocument/2006/relationships/hyperlink" Target="http://uchitel.edu54.ru/node/16047?page=1" TargetMode="External"/><Relationship Id="rId236" Type="http://schemas.openxmlformats.org/officeDocument/2006/relationships/hyperlink" Target="http://uchitel.edu54.ru/node/16047?page=1" TargetMode="External"/><Relationship Id="rId257" Type="http://schemas.openxmlformats.org/officeDocument/2006/relationships/hyperlink" Target="http://uchitel.edu54.ru/node/16047?page=1" TargetMode="External"/><Relationship Id="rId278" Type="http://schemas.openxmlformats.org/officeDocument/2006/relationships/hyperlink" Target="http://uchitel.edu54.ru/node/16047?page=1" TargetMode="External"/><Relationship Id="rId303" Type="http://schemas.openxmlformats.org/officeDocument/2006/relationships/hyperlink" Target="http://www.vneuroka.ru/mathematics.php" TargetMode="External"/><Relationship Id="rId42" Type="http://schemas.openxmlformats.org/officeDocument/2006/relationships/hyperlink" Target="http://www.vneuroka.ru/mathematics.php" TargetMode="External"/><Relationship Id="rId84" Type="http://schemas.openxmlformats.org/officeDocument/2006/relationships/hyperlink" Target="http://www.vneuroka.ru/mathematics.php" TargetMode="External"/><Relationship Id="rId138" Type="http://schemas.openxmlformats.org/officeDocument/2006/relationships/hyperlink" Target="http://www.vneuroka.ru/mathematics.php" TargetMode="External"/><Relationship Id="rId345" Type="http://schemas.openxmlformats.org/officeDocument/2006/relationships/hyperlink" Target="http://www.vneuroka.ru/mathematics.php" TargetMode="External"/><Relationship Id="rId191" Type="http://schemas.openxmlformats.org/officeDocument/2006/relationships/hyperlink" Target="http://uchitel.edu54.ru/node/16047?page=1" TargetMode="External"/><Relationship Id="rId205" Type="http://schemas.openxmlformats.org/officeDocument/2006/relationships/hyperlink" Target="http://puzzle-ru.blogspot.com" TargetMode="External"/><Relationship Id="rId247" Type="http://schemas.openxmlformats.org/officeDocument/2006/relationships/hyperlink" Target="http://puzzle-ru.blogspot.com" TargetMode="External"/><Relationship Id="rId107" Type="http://schemas.openxmlformats.org/officeDocument/2006/relationships/hyperlink" Target="http://uchitel.edu54.ru/node/16047?page=1" TargetMode="External"/><Relationship Id="rId289" Type="http://schemas.openxmlformats.org/officeDocument/2006/relationships/hyperlink" Target="http://puzzle-ru.blogspot.com" TargetMode="External"/><Relationship Id="rId11" Type="http://schemas.openxmlformats.org/officeDocument/2006/relationships/hyperlink" Target="http://uchitel.edu54.ru/node/16047?page=1" TargetMode="External"/><Relationship Id="rId53" Type="http://schemas.openxmlformats.org/officeDocument/2006/relationships/hyperlink" Target="http://uchitel.edu54.ru/node/16047?page=1" TargetMode="External"/><Relationship Id="rId149" Type="http://schemas.openxmlformats.org/officeDocument/2006/relationships/hyperlink" Target="http://uchitel.edu54.ru/node/16047?page=1" TargetMode="External"/><Relationship Id="rId314" Type="http://schemas.openxmlformats.org/officeDocument/2006/relationships/hyperlink" Target="http://uchitel.edu54.ru/node/16047?page=1" TargetMode="External"/><Relationship Id="rId95" Type="http://schemas.openxmlformats.org/officeDocument/2006/relationships/hyperlink" Target="http://uchitel.edu54.ru/node/16047?page=1" TargetMode="External"/><Relationship Id="rId160" Type="http://schemas.openxmlformats.org/officeDocument/2006/relationships/hyperlink" Target="http://puzzle-ru.blogspot.com" TargetMode="External"/><Relationship Id="rId216" Type="http://schemas.openxmlformats.org/officeDocument/2006/relationships/hyperlink" Target="http://www.vneuroka.ru/mathematics.php" TargetMode="External"/><Relationship Id="rId258" Type="http://schemas.openxmlformats.org/officeDocument/2006/relationships/hyperlink" Target="http://www.vneuroka.ru/mathematics.php" TargetMode="External"/><Relationship Id="rId22" Type="http://schemas.openxmlformats.org/officeDocument/2006/relationships/hyperlink" Target="http://puzzle-ru.blogspot.com" TargetMode="External"/><Relationship Id="rId64" Type="http://schemas.openxmlformats.org/officeDocument/2006/relationships/hyperlink" Target="http://puzzle-ru.blogspot.com" TargetMode="External"/><Relationship Id="rId118" Type="http://schemas.openxmlformats.org/officeDocument/2006/relationships/hyperlink" Target="http://puzzle-ru.blogspot.com" TargetMode="External"/><Relationship Id="rId325" Type="http://schemas.openxmlformats.org/officeDocument/2006/relationships/hyperlink" Target="http://puzzle-ru.blogspot.com" TargetMode="External"/><Relationship Id="rId171" Type="http://schemas.openxmlformats.org/officeDocument/2006/relationships/hyperlink" Target="http://www.vneuroka.ru/mathematics.php" TargetMode="External"/><Relationship Id="rId227" Type="http://schemas.openxmlformats.org/officeDocument/2006/relationships/hyperlink" Target="http://uchitel.edu54.ru/node/16047?page=1" TargetMode="External"/><Relationship Id="rId269" Type="http://schemas.openxmlformats.org/officeDocument/2006/relationships/hyperlink" Target="http://uchitel.edu54.ru/node/16047?page=1" TargetMode="External"/><Relationship Id="rId33" Type="http://schemas.openxmlformats.org/officeDocument/2006/relationships/hyperlink" Target="http://www.vneuroka.ru/mathematics.php" TargetMode="External"/><Relationship Id="rId129" Type="http://schemas.openxmlformats.org/officeDocument/2006/relationships/hyperlink" Target="http://www.vneuroka.ru/mathematics.php" TargetMode="External"/><Relationship Id="rId280" Type="http://schemas.openxmlformats.org/officeDocument/2006/relationships/hyperlink" Target="http://puzzle-ru.blogspot.com" TargetMode="External"/><Relationship Id="rId336" Type="http://schemas.openxmlformats.org/officeDocument/2006/relationships/hyperlink" Target="http://www.vneuroka.ru/mathematics.php" TargetMode="External"/><Relationship Id="rId75" Type="http://schemas.openxmlformats.org/officeDocument/2006/relationships/hyperlink" Target="http://www.vneuroka.ru/mathematics.php" TargetMode="External"/><Relationship Id="rId140" Type="http://schemas.openxmlformats.org/officeDocument/2006/relationships/hyperlink" Target="http://uchitel.edu54.ru/node/16047?page=1" TargetMode="External"/><Relationship Id="rId182" Type="http://schemas.openxmlformats.org/officeDocument/2006/relationships/hyperlink" Target="http://uchitel.edu54.ru/node/16047?page=1" TargetMode="External"/><Relationship Id="rId6" Type="http://schemas.openxmlformats.org/officeDocument/2006/relationships/hyperlink" Target="http://www.vneuroka.ru/mathematics.php" TargetMode="External"/><Relationship Id="rId238" Type="http://schemas.openxmlformats.org/officeDocument/2006/relationships/hyperlink" Target="http://puzzle-ru.blogspot.com" TargetMode="External"/><Relationship Id="rId291" Type="http://schemas.openxmlformats.org/officeDocument/2006/relationships/hyperlink" Target="http://www.vneuroka.ru/mathematics.php" TargetMode="External"/><Relationship Id="rId305" Type="http://schemas.openxmlformats.org/officeDocument/2006/relationships/hyperlink" Target="http://uchitel.edu54.ru/node/16047?page=1" TargetMode="External"/><Relationship Id="rId347" Type="http://schemas.openxmlformats.org/officeDocument/2006/relationships/hyperlink" Target="http://uchitel.edu54.ru/node/16047?page=1" TargetMode="External"/><Relationship Id="rId44" Type="http://schemas.openxmlformats.org/officeDocument/2006/relationships/hyperlink" Target="http://uchitel.edu54.ru/node/16047?page=1" TargetMode="External"/><Relationship Id="rId86" Type="http://schemas.openxmlformats.org/officeDocument/2006/relationships/hyperlink" Target="http://uchitel.edu54.ru/node/16047?page=1" TargetMode="External"/><Relationship Id="rId151" Type="http://schemas.openxmlformats.org/officeDocument/2006/relationships/hyperlink" Target="http://puzzle-ru.blogspot.com" TargetMode="External"/><Relationship Id="rId193" Type="http://schemas.openxmlformats.org/officeDocument/2006/relationships/hyperlink" Target="http://puzzle-ru.blogspot.com" TargetMode="External"/><Relationship Id="rId207" Type="http://schemas.openxmlformats.org/officeDocument/2006/relationships/hyperlink" Target="http://www.vneuroka.ru/mathematics.php" TargetMode="External"/><Relationship Id="rId249" Type="http://schemas.openxmlformats.org/officeDocument/2006/relationships/hyperlink" Target="http://www.vneuroka.ru/mathematics.php" TargetMode="External"/><Relationship Id="rId13" Type="http://schemas.openxmlformats.org/officeDocument/2006/relationships/hyperlink" Target="http://puzzle-ru.blogspot.com" TargetMode="External"/><Relationship Id="rId109" Type="http://schemas.openxmlformats.org/officeDocument/2006/relationships/hyperlink" Target="http://puzzle-ru.blogspot.com" TargetMode="External"/><Relationship Id="rId260" Type="http://schemas.openxmlformats.org/officeDocument/2006/relationships/hyperlink" Target="http://uchitel.edu54.ru/node/16047?page=1" TargetMode="External"/><Relationship Id="rId316" Type="http://schemas.openxmlformats.org/officeDocument/2006/relationships/hyperlink" Target="http://puzzle-ru.blogspot.com" TargetMode="External"/><Relationship Id="rId55" Type="http://schemas.openxmlformats.org/officeDocument/2006/relationships/hyperlink" Target="http://puzzle-ru.blogspot.com" TargetMode="External"/><Relationship Id="rId97" Type="http://schemas.openxmlformats.org/officeDocument/2006/relationships/hyperlink" Target="http://puzzle-ru.blogspot.com" TargetMode="External"/><Relationship Id="rId120" Type="http://schemas.openxmlformats.org/officeDocument/2006/relationships/hyperlink" Target="http://www.vneuroka.ru/mathematics.php" TargetMode="External"/><Relationship Id="rId162" Type="http://schemas.openxmlformats.org/officeDocument/2006/relationships/hyperlink" Target="http://www.vneuroka.ru/mathematics.php" TargetMode="External"/><Relationship Id="rId218" Type="http://schemas.openxmlformats.org/officeDocument/2006/relationships/hyperlink" Target="http://uchitel.edu54.ru/node/16047?page=1" TargetMode="External"/><Relationship Id="rId271" Type="http://schemas.openxmlformats.org/officeDocument/2006/relationships/hyperlink" Target="http://puzzle-ru.blogspot.com" TargetMode="External"/><Relationship Id="rId24" Type="http://schemas.openxmlformats.org/officeDocument/2006/relationships/hyperlink" Target="http://www.vneuroka.ru/mathematics.php" TargetMode="External"/><Relationship Id="rId66" Type="http://schemas.openxmlformats.org/officeDocument/2006/relationships/hyperlink" Target="http://www.vneuroka.ru/mathematics.php" TargetMode="External"/><Relationship Id="rId131" Type="http://schemas.openxmlformats.org/officeDocument/2006/relationships/hyperlink" Target="http://uchitel.edu54.ru/node/16047?page=1" TargetMode="External"/><Relationship Id="rId327" Type="http://schemas.openxmlformats.org/officeDocument/2006/relationships/hyperlink" Target="http://www.vneuroka.ru/mathematics.php" TargetMode="External"/><Relationship Id="rId173" Type="http://schemas.openxmlformats.org/officeDocument/2006/relationships/hyperlink" Target="http://uchitel.edu54.ru/node/16047?page=1" TargetMode="External"/><Relationship Id="rId229" Type="http://schemas.openxmlformats.org/officeDocument/2006/relationships/hyperlink" Target="http://puzzle-ru.blogspot.com" TargetMode="External"/><Relationship Id="rId240" Type="http://schemas.openxmlformats.org/officeDocument/2006/relationships/hyperlink" Target="http://www.vneuroka.ru/mathematics.php" TargetMode="External"/><Relationship Id="rId35" Type="http://schemas.openxmlformats.org/officeDocument/2006/relationships/hyperlink" Target="http://uchitel.edu54.ru/node/16047?page=1" TargetMode="External"/><Relationship Id="rId77" Type="http://schemas.openxmlformats.org/officeDocument/2006/relationships/hyperlink" Target="http://uchitel.edu54.ru/node/16047?page=1" TargetMode="External"/><Relationship Id="rId100" Type="http://schemas.openxmlformats.org/officeDocument/2006/relationships/hyperlink" Target="http://puzzle-ru.blogspot.com" TargetMode="External"/><Relationship Id="rId282" Type="http://schemas.openxmlformats.org/officeDocument/2006/relationships/hyperlink" Target="http://www.vneuroka.ru/mathematics.php" TargetMode="External"/><Relationship Id="rId338" Type="http://schemas.openxmlformats.org/officeDocument/2006/relationships/hyperlink" Target="http://uchitel.edu54.ru/node/16047?page=1" TargetMode="External"/><Relationship Id="rId8" Type="http://schemas.openxmlformats.org/officeDocument/2006/relationships/hyperlink" Target="http://uchitel.edu54.ru/node/16047?page=1" TargetMode="External"/><Relationship Id="rId142" Type="http://schemas.openxmlformats.org/officeDocument/2006/relationships/hyperlink" Target="http://puzzle-ru.blogspot.com" TargetMode="External"/><Relationship Id="rId184" Type="http://schemas.openxmlformats.org/officeDocument/2006/relationships/hyperlink" Target="http://puzzle-ru.blogspot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A72C32-E22F-4117-961B-33D2A5F474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1</Pages>
  <Words>6740</Words>
  <Characters>38420</Characters>
  <Application>Microsoft Office Word</Application>
  <DocSecurity>0</DocSecurity>
  <Lines>320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natali0979@bk.ru</dc:creator>
  <cp:keywords/>
  <dc:description/>
  <cp:lastModifiedBy>школа 7</cp:lastModifiedBy>
  <cp:revision>9</cp:revision>
  <dcterms:created xsi:type="dcterms:W3CDTF">2023-09-12T15:52:00Z</dcterms:created>
  <dcterms:modified xsi:type="dcterms:W3CDTF">2025-12-10T09:02:00Z</dcterms:modified>
</cp:coreProperties>
</file>